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6763" w:rsidRPr="00612D01" w:rsidRDefault="00612D01">
      <w:pPr>
        <w:spacing w:after="0" w:line="408" w:lineRule="auto"/>
        <w:ind w:left="120"/>
        <w:jc w:val="center"/>
        <w:rPr>
          <w:lang w:val="ru-RU"/>
        </w:rPr>
      </w:pPr>
      <w:r w:rsidRPr="00612D01">
        <w:rPr>
          <w:rFonts w:ascii="Times New Roman" w:hAnsi="Times New Roman"/>
          <w:b/>
          <w:color w:val="000000"/>
          <w:sz w:val="28"/>
          <w:lang w:val="ru-RU"/>
        </w:rPr>
        <w:t>МИНИСТЕРСТВО ПРОСВЕЩЕНИЯ РОССИЙСКОЙ ФЕДЕРАЦИИ</w:t>
      </w:r>
    </w:p>
    <w:p w:rsidR="00906763" w:rsidRPr="00612D01" w:rsidRDefault="00906763">
      <w:pPr>
        <w:spacing w:after="0" w:line="408" w:lineRule="auto"/>
        <w:ind w:left="120"/>
        <w:jc w:val="center"/>
        <w:rPr>
          <w:lang w:val="ru-RU"/>
        </w:rPr>
      </w:pPr>
    </w:p>
    <w:p w:rsidR="00906763" w:rsidRPr="00612D01" w:rsidRDefault="00906763">
      <w:pPr>
        <w:spacing w:after="0" w:line="408" w:lineRule="auto"/>
        <w:ind w:left="120"/>
        <w:jc w:val="center"/>
        <w:rPr>
          <w:lang w:val="ru-RU"/>
        </w:rPr>
      </w:pPr>
    </w:p>
    <w:p w:rsidR="00612D01" w:rsidRPr="00612D01" w:rsidRDefault="00612D01" w:rsidP="00612D01">
      <w:pPr>
        <w:spacing w:after="0" w:line="408" w:lineRule="auto"/>
        <w:ind w:left="120"/>
        <w:jc w:val="center"/>
        <w:rPr>
          <w:rFonts w:ascii="Times New Roman" w:hAnsi="Times New Roman" w:cs="Times New Roman"/>
        </w:rPr>
      </w:pPr>
      <w:r w:rsidRPr="00612D01">
        <w:rPr>
          <w:rFonts w:ascii="Times New Roman" w:hAnsi="Times New Roman" w:cs="Times New Roman"/>
          <w:b/>
          <w:lang w:val="ru-RU"/>
        </w:rPr>
        <w:t xml:space="preserve">ЧОУ "Лицей при ТГПУ им. </w:t>
      </w:r>
      <w:r w:rsidRPr="00612D01">
        <w:rPr>
          <w:rFonts w:ascii="Times New Roman" w:hAnsi="Times New Roman" w:cs="Times New Roman"/>
          <w:b/>
        </w:rPr>
        <w:t>Л.Н. Толстого"</w:t>
      </w:r>
    </w:p>
    <w:p w:rsidR="00612D01" w:rsidRPr="00612D01" w:rsidRDefault="00612D01" w:rsidP="00612D01">
      <w:pPr>
        <w:spacing w:after="0"/>
        <w:ind w:left="120"/>
        <w:rPr>
          <w:rFonts w:ascii="Times New Roman" w:hAnsi="Times New Roman" w:cs="Times New Roman"/>
        </w:rPr>
      </w:pPr>
    </w:p>
    <w:tbl>
      <w:tblPr>
        <w:tblW w:w="9344" w:type="dxa"/>
        <w:tblLayout w:type="fixed"/>
        <w:tblLook w:val="04A0" w:firstRow="1" w:lastRow="0" w:firstColumn="1" w:lastColumn="0" w:noHBand="0" w:noVBand="1"/>
      </w:tblPr>
      <w:tblGrid>
        <w:gridCol w:w="3114"/>
        <w:gridCol w:w="3115"/>
        <w:gridCol w:w="3115"/>
      </w:tblGrid>
      <w:tr w:rsidR="00612D01" w:rsidRPr="00612D01" w:rsidTr="00C9347E">
        <w:tc>
          <w:tcPr>
            <w:tcW w:w="3114" w:type="dxa"/>
          </w:tcPr>
          <w:p w:rsidR="00612D01" w:rsidRPr="00612D01" w:rsidRDefault="00612D01" w:rsidP="00612D01">
            <w:pPr>
              <w:spacing w:after="0"/>
              <w:jc w:val="center"/>
              <w:rPr>
                <w:rFonts w:ascii="Times New Roman" w:hAnsi="Times New Roman" w:cs="Times New Roman"/>
                <w:lang w:val="ru-RU"/>
              </w:rPr>
            </w:pPr>
          </w:p>
          <w:p w:rsidR="00612D01" w:rsidRPr="00612D01" w:rsidRDefault="00612D01" w:rsidP="00612D01">
            <w:pPr>
              <w:spacing w:after="0"/>
              <w:jc w:val="center"/>
              <w:rPr>
                <w:rFonts w:ascii="Times New Roman" w:hAnsi="Times New Roman" w:cs="Times New Roman"/>
                <w:lang w:val="ru-RU"/>
              </w:rPr>
            </w:pPr>
            <w:r w:rsidRPr="00612D01">
              <w:rPr>
                <w:rFonts w:ascii="Times New Roman" w:hAnsi="Times New Roman" w:cs="Times New Roman"/>
                <w:lang w:val="ru-RU"/>
              </w:rPr>
              <w:t>РАССМОТРЕНО</w:t>
            </w:r>
          </w:p>
          <w:p w:rsidR="00612D01" w:rsidRPr="00612D01" w:rsidRDefault="00612D01" w:rsidP="00612D01">
            <w:pPr>
              <w:spacing w:after="0"/>
              <w:jc w:val="center"/>
              <w:rPr>
                <w:rFonts w:ascii="Times New Roman" w:hAnsi="Times New Roman" w:cs="Times New Roman"/>
                <w:lang w:val="ru-RU"/>
              </w:rPr>
            </w:pPr>
            <w:r w:rsidRPr="00612D01">
              <w:rPr>
                <w:rFonts w:ascii="Times New Roman" w:hAnsi="Times New Roman" w:cs="Times New Roman"/>
                <w:lang w:val="ru-RU"/>
              </w:rPr>
              <w:t>На заседании педагогического совета</w:t>
            </w:r>
          </w:p>
          <w:p w:rsidR="00612D01" w:rsidRPr="00612D01" w:rsidRDefault="00612D01" w:rsidP="00612D01">
            <w:pPr>
              <w:spacing w:after="0"/>
              <w:jc w:val="center"/>
              <w:rPr>
                <w:rFonts w:ascii="Times New Roman" w:hAnsi="Times New Roman" w:cs="Times New Roman"/>
                <w:lang w:val="ru-RU"/>
              </w:rPr>
            </w:pPr>
          </w:p>
          <w:p w:rsidR="00612D01" w:rsidRPr="00612D01" w:rsidRDefault="00612D01" w:rsidP="00612D01">
            <w:pPr>
              <w:spacing w:after="0"/>
              <w:jc w:val="center"/>
              <w:rPr>
                <w:rFonts w:ascii="Times New Roman" w:hAnsi="Times New Roman" w:cs="Times New Roman"/>
                <w:lang w:val="ru-RU"/>
              </w:rPr>
            </w:pPr>
          </w:p>
          <w:p w:rsidR="00612D01" w:rsidRPr="00612D01" w:rsidRDefault="00612D01" w:rsidP="00612D01">
            <w:pPr>
              <w:spacing w:after="0"/>
              <w:jc w:val="center"/>
              <w:rPr>
                <w:rFonts w:ascii="Times New Roman" w:hAnsi="Times New Roman" w:cs="Times New Roman"/>
                <w:lang w:val="ru-RU"/>
              </w:rPr>
            </w:pPr>
            <w:r w:rsidRPr="00612D01">
              <w:rPr>
                <w:rFonts w:ascii="Times New Roman" w:hAnsi="Times New Roman" w:cs="Times New Roman"/>
                <w:lang w:val="ru-RU"/>
              </w:rPr>
              <w:t>Протокол №1</w:t>
            </w:r>
          </w:p>
          <w:p w:rsidR="00612D01" w:rsidRPr="00612D01" w:rsidRDefault="00612D01" w:rsidP="00612D01">
            <w:pPr>
              <w:spacing w:after="0"/>
              <w:jc w:val="center"/>
              <w:rPr>
                <w:rFonts w:ascii="Times New Roman" w:hAnsi="Times New Roman" w:cs="Times New Roman"/>
              </w:rPr>
            </w:pPr>
            <w:r w:rsidRPr="00612D01">
              <w:rPr>
                <w:rFonts w:ascii="Times New Roman" w:hAnsi="Times New Roman" w:cs="Times New Roman"/>
              </w:rPr>
              <w:t>от “26.08.2025”</w:t>
            </w:r>
          </w:p>
          <w:p w:rsidR="00612D01" w:rsidRPr="00612D01" w:rsidRDefault="00612D01" w:rsidP="00612D01">
            <w:pPr>
              <w:spacing w:after="0"/>
              <w:jc w:val="center"/>
              <w:rPr>
                <w:rFonts w:ascii="Times New Roman" w:hAnsi="Times New Roman" w:cs="Times New Roman"/>
              </w:rPr>
            </w:pPr>
          </w:p>
          <w:p w:rsidR="00612D01" w:rsidRPr="00612D01" w:rsidRDefault="00612D01" w:rsidP="00612D01">
            <w:pPr>
              <w:spacing w:after="0"/>
              <w:jc w:val="center"/>
              <w:rPr>
                <w:rFonts w:ascii="Times New Roman" w:hAnsi="Times New Roman" w:cs="Times New Roman"/>
              </w:rPr>
            </w:pPr>
          </w:p>
        </w:tc>
        <w:tc>
          <w:tcPr>
            <w:tcW w:w="3115" w:type="dxa"/>
          </w:tcPr>
          <w:p w:rsidR="00612D01" w:rsidRPr="00612D01" w:rsidRDefault="00612D01" w:rsidP="00612D01">
            <w:pPr>
              <w:spacing w:after="0"/>
              <w:jc w:val="center"/>
              <w:rPr>
                <w:rFonts w:ascii="Times New Roman" w:hAnsi="Times New Roman" w:cs="Times New Roman"/>
                <w:lang w:val="ru-RU"/>
              </w:rPr>
            </w:pPr>
          </w:p>
          <w:p w:rsidR="00612D01" w:rsidRPr="00612D01" w:rsidRDefault="00612D01" w:rsidP="00612D01">
            <w:pPr>
              <w:spacing w:after="0"/>
              <w:jc w:val="center"/>
              <w:rPr>
                <w:rFonts w:ascii="Times New Roman" w:hAnsi="Times New Roman" w:cs="Times New Roman"/>
                <w:lang w:val="ru-RU"/>
              </w:rPr>
            </w:pPr>
            <w:r w:rsidRPr="00612D01">
              <w:rPr>
                <w:rFonts w:ascii="Times New Roman" w:hAnsi="Times New Roman" w:cs="Times New Roman"/>
                <w:lang w:val="ru-RU"/>
              </w:rPr>
              <w:t>СОГЛАСОВАНО</w:t>
            </w:r>
          </w:p>
          <w:p w:rsidR="00612D01" w:rsidRPr="00612D01" w:rsidRDefault="00612D01" w:rsidP="00612D01">
            <w:pPr>
              <w:spacing w:after="0"/>
              <w:jc w:val="center"/>
              <w:rPr>
                <w:rFonts w:ascii="Times New Roman" w:hAnsi="Times New Roman" w:cs="Times New Roman"/>
              </w:rPr>
            </w:pPr>
            <w:r w:rsidRPr="00612D01">
              <w:rPr>
                <w:rFonts w:ascii="Times New Roman" w:hAnsi="Times New Roman" w:cs="Times New Roman"/>
                <w:lang w:val="ru-RU"/>
              </w:rPr>
              <w:t xml:space="preserve">На заседании Совета Частного общеобразовательного учреждения «Лицей при ТГПУ им. </w:t>
            </w:r>
            <w:r w:rsidRPr="00612D01">
              <w:rPr>
                <w:rFonts w:ascii="Times New Roman" w:hAnsi="Times New Roman" w:cs="Times New Roman"/>
              </w:rPr>
              <w:t>Л.Н. Толстого»</w:t>
            </w:r>
          </w:p>
          <w:p w:rsidR="00612D01" w:rsidRPr="00612D01" w:rsidRDefault="00612D01" w:rsidP="00612D01">
            <w:pPr>
              <w:spacing w:after="0"/>
              <w:jc w:val="center"/>
              <w:rPr>
                <w:rFonts w:ascii="Times New Roman" w:hAnsi="Times New Roman" w:cs="Times New Roman"/>
              </w:rPr>
            </w:pPr>
          </w:p>
          <w:p w:rsidR="00612D01" w:rsidRPr="00612D01" w:rsidRDefault="00612D01" w:rsidP="00612D01">
            <w:pPr>
              <w:spacing w:after="0"/>
              <w:jc w:val="center"/>
              <w:rPr>
                <w:rFonts w:ascii="Times New Roman" w:hAnsi="Times New Roman" w:cs="Times New Roman"/>
              </w:rPr>
            </w:pPr>
            <w:r w:rsidRPr="00612D01">
              <w:rPr>
                <w:rFonts w:ascii="Times New Roman" w:hAnsi="Times New Roman" w:cs="Times New Roman"/>
              </w:rPr>
              <w:t>Протокол №1</w:t>
            </w:r>
          </w:p>
          <w:p w:rsidR="00612D01" w:rsidRPr="00612D01" w:rsidRDefault="00612D01" w:rsidP="00612D01">
            <w:pPr>
              <w:spacing w:after="0"/>
              <w:jc w:val="center"/>
              <w:rPr>
                <w:rFonts w:ascii="Times New Roman" w:hAnsi="Times New Roman" w:cs="Times New Roman"/>
              </w:rPr>
            </w:pPr>
            <w:r w:rsidRPr="00612D01">
              <w:rPr>
                <w:rFonts w:ascii="Times New Roman" w:hAnsi="Times New Roman" w:cs="Times New Roman"/>
              </w:rPr>
              <w:t>от “26.08.2025”</w:t>
            </w:r>
          </w:p>
          <w:p w:rsidR="00612D01" w:rsidRPr="00612D01" w:rsidRDefault="00612D01" w:rsidP="00612D01">
            <w:pPr>
              <w:spacing w:after="0"/>
              <w:jc w:val="center"/>
              <w:rPr>
                <w:rFonts w:ascii="Times New Roman" w:hAnsi="Times New Roman" w:cs="Times New Roman"/>
              </w:rPr>
            </w:pPr>
          </w:p>
        </w:tc>
        <w:tc>
          <w:tcPr>
            <w:tcW w:w="3115" w:type="dxa"/>
          </w:tcPr>
          <w:p w:rsidR="00612D01" w:rsidRPr="00612D01" w:rsidRDefault="00612D01" w:rsidP="00612D01">
            <w:pPr>
              <w:spacing w:after="0"/>
              <w:jc w:val="center"/>
              <w:rPr>
                <w:rFonts w:ascii="Times New Roman" w:hAnsi="Times New Roman" w:cs="Times New Roman"/>
                <w:lang w:val="ru-RU"/>
              </w:rPr>
            </w:pPr>
          </w:p>
          <w:p w:rsidR="00612D01" w:rsidRPr="00612D01" w:rsidRDefault="00612D01" w:rsidP="00612D01">
            <w:pPr>
              <w:spacing w:after="0"/>
              <w:jc w:val="center"/>
              <w:rPr>
                <w:rFonts w:ascii="Times New Roman" w:hAnsi="Times New Roman" w:cs="Times New Roman"/>
                <w:lang w:val="ru-RU"/>
              </w:rPr>
            </w:pPr>
            <w:r w:rsidRPr="00612D01">
              <w:rPr>
                <w:rFonts w:ascii="Times New Roman" w:hAnsi="Times New Roman" w:cs="Times New Roman"/>
                <w:lang w:val="ru-RU"/>
              </w:rPr>
              <w:t>УТВЕРЖДЕНО</w:t>
            </w:r>
          </w:p>
          <w:p w:rsidR="00612D01" w:rsidRPr="00612D01" w:rsidRDefault="00612D01" w:rsidP="00612D01">
            <w:pPr>
              <w:spacing w:after="0"/>
              <w:jc w:val="center"/>
              <w:rPr>
                <w:rFonts w:ascii="Times New Roman" w:hAnsi="Times New Roman" w:cs="Times New Roman"/>
                <w:lang w:val="ru-RU"/>
              </w:rPr>
            </w:pPr>
            <w:r w:rsidRPr="00612D01">
              <w:rPr>
                <w:rFonts w:ascii="Times New Roman" w:hAnsi="Times New Roman" w:cs="Times New Roman"/>
                <w:lang w:val="ru-RU"/>
              </w:rPr>
              <w:t>Директор</w:t>
            </w:r>
          </w:p>
          <w:p w:rsidR="00612D01" w:rsidRPr="00612D01" w:rsidRDefault="00612D01" w:rsidP="00612D01">
            <w:pPr>
              <w:spacing w:after="0"/>
              <w:jc w:val="center"/>
              <w:rPr>
                <w:rFonts w:ascii="Times New Roman" w:hAnsi="Times New Roman" w:cs="Times New Roman"/>
                <w:lang w:val="ru-RU"/>
              </w:rPr>
            </w:pPr>
            <w:r w:rsidRPr="00612D01">
              <w:rPr>
                <w:rFonts w:ascii="Times New Roman" w:hAnsi="Times New Roman" w:cs="Times New Roman"/>
                <w:lang w:val="ru-RU"/>
              </w:rPr>
              <w:t>Шеханина И.В.</w:t>
            </w:r>
          </w:p>
          <w:p w:rsidR="00612D01" w:rsidRPr="00612D01" w:rsidRDefault="00612D01" w:rsidP="00612D01">
            <w:pPr>
              <w:spacing w:after="0"/>
              <w:jc w:val="center"/>
              <w:rPr>
                <w:rFonts w:ascii="Times New Roman" w:hAnsi="Times New Roman" w:cs="Times New Roman"/>
              </w:rPr>
            </w:pPr>
            <w:r w:rsidRPr="00612D01">
              <w:rPr>
                <w:rFonts w:ascii="Times New Roman" w:hAnsi="Times New Roman" w:cs="Times New Roman"/>
              </w:rPr>
              <w:t>Протокол №1</w:t>
            </w:r>
          </w:p>
          <w:p w:rsidR="00612D01" w:rsidRPr="00612D01" w:rsidRDefault="00612D01" w:rsidP="00612D01">
            <w:pPr>
              <w:spacing w:after="0"/>
              <w:jc w:val="center"/>
              <w:rPr>
                <w:rFonts w:ascii="Times New Roman" w:hAnsi="Times New Roman" w:cs="Times New Roman"/>
              </w:rPr>
            </w:pPr>
            <w:r w:rsidRPr="00612D01">
              <w:rPr>
                <w:rFonts w:ascii="Times New Roman" w:hAnsi="Times New Roman" w:cs="Times New Roman"/>
              </w:rPr>
              <w:t>от “26.08.2025”</w:t>
            </w:r>
          </w:p>
          <w:p w:rsidR="00612D01" w:rsidRPr="00612D01" w:rsidRDefault="00612D01" w:rsidP="00612D01">
            <w:pPr>
              <w:spacing w:after="0"/>
              <w:jc w:val="center"/>
              <w:rPr>
                <w:rFonts w:ascii="Times New Roman" w:hAnsi="Times New Roman" w:cs="Times New Roman"/>
              </w:rPr>
            </w:pPr>
          </w:p>
        </w:tc>
      </w:tr>
    </w:tbl>
    <w:p w:rsidR="00906763" w:rsidRPr="00612D01" w:rsidRDefault="00906763">
      <w:pPr>
        <w:spacing w:after="0"/>
        <w:ind w:left="120"/>
        <w:rPr>
          <w:lang w:val="ru-RU"/>
        </w:rPr>
      </w:pPr>
    </w:p>
    <w:p w:rsidR="00906763" w:rsidRPr="00612D01" w:rsidRDefault="00906763">
      <w:pPr>
        <w:spacing w:after="0"/>
        <w:ind w:left="120"/>
        <w:rPr>
          <w:lang w:val="ru-RU"/>
        </w:rPr>
      </w:pPr>
    </w:p>
    <w:p w:rsidR="00906763" w:rsidRPr="00612D01" w:rsidRDefault="00906763">
      <w:pPr>
        <w:spacing w:after="0"/>
        <w:ind w:left="120"/>
        <w:rPr>
          <w:lang w:val="ru-RU"/>
        </w:rPr>
      </w:pPr>
    </w:p>
    <w:p w:rsidR="00906763" w:rsidRPr="00612D01" w:rsidRDefault="00906763">
      <w:pPr>
        <w:spacing w:after="0"/>
        <w:ind w:left="120"/>
        <w:rPr>
          <w:lang w:val="ru-RU"/>
        </w:rPr>
      </w:pPr>
    </w:p>
    <w:p w:rsidR="00906763" w:rsidRPr="00612D01" w:rsidRDefault="00906763">
      <w:pPr>
        <w:spacing w:after="0"/>
        <w:ind w:left="120"/>
        <w:rPr>
          <w:lang w:val="ru-RU"/>
        </w:rPr>
      </w:pPr>
    </w:p>
    <w:p w:rsidR="00906763" w:rsidRPr="00612D01" w:rsidRDefault="00612D01">
      <w:pPr>
        <w:spacing w:after="0" w:line="408" w:lineRule="auto"/>
        <w:ind w:left="120"/>
        <w:jc w:val="center"/>
        <w:rPr>
          <w:lang w:val="ru-RU"/>
        </w:rPr>
      </w:pPr>
      <w:r w:rsidRPr="00612D01">
        <w:rPr>
          <w:rFonts w:ascii="Times New Roman" w:hAnsi="Times New Roman"/>
          <w:b/>
          <w:color w:val="000000"/>
          <w:sz w:val="28"/>
          <w:lang w:val="ru-RU"/>
        </w:rPr>
        <w:t>РАБОЧАЯ ПРОГРАММА</w:t>
      </w:r>
    </w:p>
    <w:p w:rsidR="00906763" w:rsidRPr="00612D01" w:rsidRDefault="00612D01">
      <w:pPr>
        <w:spacing w:after="0" w:line="408" w:lineRule="auto"/>
        <w:ind w:left="120"/>
        <w:jc w:val="center"/>
        <w:rPr>
          <w:lang w:val="ru-RU"/>
        </w:rPr>
      </w:pPr>
      <w:r w:rsidRPr="00612D01">
        <w:rPr>
          <w:rFonts w:ascii="Times New Roman" w:hAnsi="Times New Roman"/>
          <w:color w:val="000000"/>
          <w:sz w:val="28"/>
          <w:lang w:val="ru-RU"/>
        </w:rPr>
        <w:t>(</w:t>
      </w:r>
      <w:r>
        <w:rPr>
          <w:rFonts w:ascii="Times New Roman" w:hAnsi="Times New Roman"/>
          <w:color w:val="000000"/>
          <w:sz w:val="28"/>
        </w:rPr>
        <w:t>ID</w:t>
      </w:r>
      <w:r w:rsidRPr="00612D01">
        <w:rPr>
          <w:rFonts w:ascii="Times New Roman" w:hAnsi="Times New Roman"/>
          <w:color w:val="000000"/>
          <w:sz w:val="28"/>
          <w:lang w:val="ru-RU"/>
        </w:rPr>
        <w:t xml:space="preserve"> 7794698)</w:t>
      </w:r>
    </w:p>
    <w:p w:rsidR="00906763" w:rsidRPr="00612D01" w:rsidRDefault="00906763">
      <w:pPr>
        <w:spacing w:after="0"/>
        <w:ind w:left="120"/>
        <w:jc w:val="center"/>
        <w:rPr>
          <w:lang w:val="ru-RU"/>
        </w:rPr>
      </w:pPr>
    </w:p>
    <w:p w:rsidR="00906763" w:rsidRPr="00612D01" w:rsidRDefault="00612D01">
      <w:pPr>
        <w:spacing w:after="0" w:line="408" w:lineRule="auto"/>
        <w:ind w:left="120"/>
        <w:jc w:val="center"/>
        <w:rPr>
          <w:lang w:val="ru-RU"/>
        </w:rPr>
      </w:pPr>
      <w:r w:rsidRPr="00612D01">
        <w:rPr>
          <w:rFonts w:ascii="Times New Roman" w:hAnsi="Times New Roman"/>
          <w:b/>
          <w:color w:val="000000"/>
          <w:sz w:val="28"/>
          <w:lang w:val="ru-RU"/>
        </w:rPr>
        <w:t xml:space="preserve">учебного </w:t>
      </w:r>
      <w:r w:rsidRPr="00612D01">
        <w:rPr>
          <w:rFonts w:ascii="Times New Roman" w:hAnsi="Times New Roman"/>
          <w:b/>
          <w:color w:val="000000"/>
          <w:sz w:val="28"/>
          <w:lang w:val="ru-RU"/>
        </w:rPr>
        <w:t>предмета «Литература»</w:t>
      </w:r>
    </w:p>
    <w:p w:rsidR="00906763" w:rsidRPr="00612D01" w:rsidRDefault="00612D01">
      <w:pPr>
        <w:spacing w:after="0" w:line="408" w:lineRule="auto"/>
        <w:ind w:left="120"/>
        <w:jc w:val="center"/>
        <w:rPr>
          <w:lang w:val="ru-RU"/>
        </w:rPr>
      </w:pPr>
      <w:r w:rsidRPr="00612D01">
        <w:rPr>
          <w:rFonts w:ascii="Times New Roman" w:hAnsi="Times New Roman"/>
          <w:color w:val="000000"/>
          <w:sz w:val="28"/>
          <w:lang w:val="ru-RU"/>
        </w:rPr>
        <w:t xml:space="preserve">для обучающихся 10-11 классов </w:t>
      </w:r>
    </w:p>
    <w:p w:rsidR="00906763" w:rsidRPr="00612D01" w:rsidRDefault="00906763">
      <w:pPr>
        <w:spacing w:after="0"/>
        <w:ind w:left="120"/>
        <w:jc w:val="center"/>
        <w:rPr>
          <w:lang w:val="ru-RU"/>
        </w:rPr>
      </w:pPr>
    </w:p>
    <w:p w:rsidR="00906763" w:rsidRPr="00612D01" w:rsidRDefault="00906763">
      <w:pPr>
        <w:spacing w:after="0"/>
        <w:ind w:left="120"/>
        <w:jc w:val="center"/>
        <w:rPr>
          <w:lang w:val="ru-RU"/>
        </w:rPr>
      </w:pPr>
    </w:p>
    <w:p w:rsidR="00906763" w:rsidRPr="00612D01" w:rsidRDefault="00906763">
      <w:pPr>
        <w:spacing w:after="0"/>
        <w:ind w:left="120"/>
        <w:jc w:val="center"/>
        <w:rPr>
          <w:lang w:val="ru-RU"/>
        </w:rPr>
      </w:pPr>
    </w:p>
    <w:p w:rsidR="00906763" w:rsidRPr="00612D01" w:rsidRDefault="00906763">
      <w:pPr>
        <w:spacing w:after="0"/>
        <w:ind w:left="120"/>
        <w:jc w:val="center"/>
        <w:rPr>
          <w:lang w:val="ru-RU"/>
        </w:rPr>
      </w:pPr>
    </w:p>
    <w:p w:rsidR="00906763" w:rsidRPr="00612D01" w:rsidRDefault="00906763">
      <w:pPr>
        <w:spacing w:after="0"/>
        <w:ind w:left="120"/>
        <w:jc w:val="center"/>
        <w:rPr>
          <w:lang w:val="ru-RU"/>
        </w:rPr>
      </w:pPr>
    </w:p>
    <w:p w:rsidR="00906763" w:rsidRPr="00612D01" w:rsidRDefault="00906763">
      <w:pPr>
        <w:spacing w:after="0"/>
        <w:ind w:left="120"/>
        <w:jc w:val="center"/>
        <w:rPr>
          <w:lang w:val="ru-RU"/>
        </w:rPr>
      </w:pPr>
    </w:p>
    <w:p w:rsidR="00906763" w:rsidRPr="00612D01" w:rsidRDefault="00906763">
      <w:pPr>
        <w:spacing w:after="0"/>
        <w:ind w:left="120"/>
        <w:jc w:val="center"/>
        <w:rPr>
          <w:lang w:val="ru-RU"/>
        </w:rPr>
      </w:pPr>
    </w:p>
    <w:p w:rsidR="00906763" w:rsidRPr="00612D01" w:rsidRDefault="00906763">
      <w:pPr>
        <w:spacing w:after="0"/>
        <w:ind w:left="120"/>
        <w:jc w:val="center"/>
        <w:rPr>
          <w:lang w:val="ru-RU"/>
        </w:rPr>
      </w:pPr>
    </w:p>
    <w:p w:rsidR="00906763" w:rsidRPr="00612D01" w:rsidRDefault="00906763">
      <w:pPr>
        <w:spacing w:after="0"/>
        <w:ind w:left="120"/>
        <w:jc w:val="center"/>
        <w:rPr>
          <w:lang w:val="ru-RU"/>
        </w:rPr>
      </w:pPr>
    </w:p>
    <w:p w:rsidR="00906763" w:rsidRPr="00612D01" w:rsidRDefault="00906763">
      <w:pPr>
        <w:spacing w:after="0"/>
        <w:ind w:left="120"/>
        <w:jc w:val="center"/>
        <w:rPr>
          <w:lang w:val="ru-RU"/>
        </w:rPr>
      </w:pPr>
    </w:p>
    <w:p w:rsidR="00906763" w:rsidRPr="00612D01" w:rsidRDefault="00906763">
      <w:pPr>
        <w:spacing w:after="0"/>
        <w:ind w:left="120"/>
        <w:jc w:val="center"/>
        <w:rPr>
          <w:lang w:val="ru-RU"/>
        </w:rPr>
      </w:pPr>
    </w:p>
    <w:p w:rsidR="00906763" w:rsidRPr="00612D01" w:rsidRDefault="00906763">
      <w:pPr>
        <w:spacing w:after="0"/>
        <w:ind w:left="120"/>
        <w:jc w:val="center"/>
        <w:rPr>
          <w:lang w:val="ru-RU"/>
        </w:rPr>
      </w:pPr>
    </w:p>
    <w:p w:rsidR="00906763" w:rsidRPr="00612D01" w:rsidRDefault="00612D01">
      <w:pPr>
        <w:spacing w:after="0"/>
        <w:ind w:left="120"/>
        <w:jc w:val="center"/>
        <w:rPr>
          <w:lang w:val="ru-RU"/>
        </w:rPr>
      </w:pPr>
      <w:bookmarkStart w:id="0" w:name="8458b4ee-a00e-40a0-8883-17f4d0e32868"/>
      <w:r w:rsidRPr="00612D01">
        <w:rPr>
          <w:rFonts w:ascii="Times New Roman" w:hAnsi="Times New Roman"/>
          <w:b/>
          <w:color w:val="000000"/>
          <w:sz w:val="28"/>
          <w:lang w:val="ru-RU"/>
        </w:rPr>
        <w:t>Тула</w:t>
      </w:r>
      <w:bookmarkEnd w:id="0"/>
      <w:r w:rsidRPr="00612D01">
        <w:rPr>
          <w:rFonts w:ascii="Times New Roman" w:hAnsi="Times New Roman"/>
          <w:b/>
          <w:color w:val="000000"/>
          <w:sz w:val="28"/>
          <w:lang w:val="ru-RU"/>
        </w:rPr>
        <w:t xml:space="preserve"> </w:t>
      </w:r>
      <w:bookmarkStart w:id="1" w:name="44f9f75c-29dc-4f89-a20c-deed2ee945c4"/>
      <w:r w:rsidRPr="00612D01">
        <w:rPr>
          <w:rFonts w:ascii="Times New Roman" w:hAnsi="Times New Roman"/>
          <w:b/>
          <w:color w:val="000000"/>
          <w:sz w:val="28"/>
          <w:lang w:val="ru-RU"/>
        </w:rPr>
        <w:t>2025</w:t>
      </w:r>
      <w:bookmarkEnd w:id="1"/>
    </w:p>
    <w:p w:rsidR="00906763" w:rsidRPr="00612D01" w:rsidRDefault="00906763">
      <w:pPr>
        <w:spacing w:after="0"/>
        <w:ind w:left="120"/>
        <w:rPr>
          <w:lang w:val="ru-RU"/>
        </w:rPr>
      </w:pPr>
    </w:p>
    <w:p w:rsidR="00906763" w:rsidRPr="00612D01" w:rsidRDefault="00906763">
      <w:pPr>
        <w:rPr>
          <w:lang w:val="ru-RU"/>
        </w:rPr>
        <w:sectPr w:rsidR="00906763" w:rsidRPr="00612D01">
          <w:pgSz w:w="11906" w:h="16383"/>
          <w:pgMar w:top="1134" w:right="850" w:bottom="1134" w:left="1701" w:header="720" w:footer="720" w:gutter="0"/>
          <w:cols w:space="720"/>
        </w:sectPr>
      </w:pPr>
      <w:bookmarkStart w:id="2" w:name="block-61469075"/>
    </w:p>
    <w:bookmarkEnd w:id="2"/>
    <w:p w:rsidR="00906763" w:rsidRPr="00612D01" w:rsidRDefault="00612D01">
      <w:pPr>
        <w:spacing w:after="0"/>
        <w:ind w:left="120"/>
        <w:rPr>
          <w:lang w:val="ru-RU"/>
        </w:rPr>
      </w:pPr>
      <w:r w:rsidRPr="00612D01">
        <w:rPr>
          <w:rFonts w:ascii="Times New Roman" w:hAnsi="Times New Roman"/>
          <w:b/>
          <w:color w:val="000000"/>
          <w:sz w:val="28"/>
          <w:lang w:val="ru-RU"/>
        </w:rPr>
        <w:lastRenderedPageBreak/>
        <w:t>ПОЯСНИТЕЛЬНАЯ ЗАПИСКА</w:t>
      </w:r>
    </w:p>
    <w:p w:rsidR="00906763" w:rsidRPr="00612D01" w:rsidRDefault="00906763">
      <w:pPr>
        <w:spacing w:after="0"/>
        <w:ind w:left="120"/>
        <w:rPr>
          <w:lang w:val="ru-RU"/>
        </w:rPr>
      </w:pPr>
    </w:p>
    <w:p w:rsidR="00906763" w:rsidRPr="00612D01" w:rsidRDefault="00612D01">
      <w:pPr>
        <w:spacing w:after="0"/>
        <w:ind w:firstLine="600"/>
        <w:jc w:val="both"/>
        <w:rPr>
          <w:lang w:val="ru-RU"/>
        </w:rPr>
      </w:pPr>
      <w:r w:rsidRPr="00612D01">
        <w:rPr>
          <w:rFonts w:ascii="Times New Roman" w:hAnsi="Times New Roman"/>
          <w:color w:val="000000"/>
          <w:sz w:val="28"/>
          <w:lang w:val="ru-RU"/>
        </w:rPr>
        <w:t>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w:t>
      </w:r>
      <w:r w:rsidRPr="00612D01">
        <w:rPr>
          <w:rFonts w:ascii="Times New Roman" w:hAnsi="Times New Roman"/>
          <w:color w:val="000000"/>
          <w:sz w:val="28"/>
          <w:lang w:val="ru-RU"/>
        </w:rPr>
        <w:t>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w:t>
      </w:r>
      <w:r w:rsidRPr="00612D01">
        <w:rPr>
          <w:rFonts w:ascii="Times New Roman" w:hAnsi="Times New Roman"/>
          <w:color w:val="000000"/>
          <w:sz w:val="28"/>
          <w:lang w:val="ru-RU"/>
        </w:rPr>
        <w:t xml:space="preserve">ой Федерации (утверждена распоряжением Правительства Российской Федерации от 9 апреля 2016 г. № 637-р). </w:t>
      </w:r>
    </w:p>
    <w:p w:rsidR="00906763" w:rsidRPr="00612D01" w:rsidRDefault="00612D01">
      <w:pPr>
        <w:spacing w:after="0"/>
        <w:ind w:left="120"/>
        <w:rPr>
          <w:lang w:val="ru-RU"/>
        </w:rPr>
      </w:pPr>
      <w:r w:rsidRPr="00612D01">
        <w:rPr>
          <w:rFonts w:ascii="Times New Roman" w:hAnsi="Times New Roman"/>
          <w:b/>
          <w:color w:val="000000"/>
          <w:sz w:val="28"/>
          <w:lang w:val="ru-RU"/>
        </w:rPr>
        <w:t>ОБЩАЯ ХАРАКТЕРИСТИКА УЧЕБНОГО ПРЕДМЕТА «ЛИТЕРАТУРА»</w:t>
      </w:r>
    </w:p>
    <w:p w:rsidR="00906763" w:rsidRPr="00612D01" w:rsidRDefault="00906763">
      <w:pPr>
        <w:spacing w:after="0"/>
        <w:ind w:left="120"/>
        <w:rPr>
          <w:lang w:val="ru-RU"/>
        </w:rPr>
      </w:pPr>
    </w:p>
    <w:p w:rsidR="00906763" w:rsidRPr="00612D01" w:rsidRDefault="00612D01">
      <w:pPr>
        <w:spacing w:after="0"/>
        <w:ind w:firstLine="600"/>
        <w:jc w:val="both"/>
        <w:rPr>
          <w:lang w:val="ru-RU"/>
        </w:rPr>
      </w:pPr>
      <w:r w:rsidRPr="00612D01">
        <w:rPr>
          <w:rFonts w:ascii="Times New Roman" w:hAnsi="Times New Roman"/>
          <w:color w:val="000000"/>
          <w:sz w:val="28"/>
          <w:lang w:val="ru-RU"/>
        </w:rPr>
        <w:t xml:space="preserve">Учебный предмет «Литература» способствует формированию духовного облика и нравственных ориентиров </w:t>
      </w:r>
      <w:r w:rsidRPr="00612D01">
        <w:rPr>
          <w:rFonts w:ascii="Times New Roman" w:hAnsi="Times New Roman"/>
          <w:color w:val="000000"/>
          <w:sz w:val="28"/>
          <w:lang w:val="ru-RU"/>
        </w:rPr>
        <w:t>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w:t>
      </w:r>
      <w:r w:rsidRPr="00612D01">
        <w:rPr>
          <w:rFonts w:ascii="Times New Roman" w:hAnsi="Times New Roman"/>
          <w:color w:val="000000"/>
          <w:sz w:val="28"/>
          <w:lang w:val="ru-RU"/>
        </w:rPr>
        <w:t>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w:t>
      </w:r>
      <w:r w:rsidRPr="00612D01">
        <w:rPr>
          <w:rFonts w:ascii="Times New Roman" w:hAnsi="Times New Roman"/>
          <w:color w:val="000000"/>
          <w:sz w:val="28"/>
          <w:lang w:val="ru-RU"/>
        </w:rPr>
        <w:t>равственно-эстетическим ценностям, как национальным, так и общечеловеческим.</w:t>
      </w:r>
    </w:p>
    <w:p w:rsidR="00906763" w:rsidRPr="00612D01" w:rsidRDefault="00612D01">
      <w:pPr>
        <w:spacing w:after="0"/>
        <w:ind w:firstLine="600"/>
        <w:jc w:val="both"/>
        <w:rPr>
          <w:lang w:val="ru-RU"/>
        </w:rPr>
      </w:pPr>
      <w:r w:rsidRPr="00612D01">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612D01">
        <w:rPr>
          <w:rFonts w:ascii="Times New Roman" w:hAnsi="Times New Roman"/>
          <w:color w:val="000000"/>
          <w:sz w:val="28"/>
          <w:lang w:val="ru-RU"/>
        </w:rPr>
        <w:t>Х – начала</w:t>
      </w:r>
      <w:r w:rsidRPr="00612D01">
        <w:rPr>
          <w:rFonts w:ascii="Times New Roman" w:hAnsi="Times New Roman"/>
          <w:color w:val="000000"/>
          <w:sz w:val="28"/>
          <w:lang w:val="ru-RU"/>
        </w:rPr>
        <w:t xml:space="preserve"> ХХ</w:t>
      </w:r>
      <w:r>
        <w:rPr>
          <w:rFonts w:ascii="Times New Roman" w:hAnsi="Times New Roman"/>
          <w:color w:val="000000"/>
          <w:sz w:val="28"/>
        </w:rPr>
        <w:t>I</w:t>
      </w:r>
      <w:r w:rsidRPr="00612D01">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w:t>
      </w:r>
      <w:r w:rsidRPr="00612D01">
        <w:rPr>
          <w:rFonts w:ascii="Times New Roman" w:hAnsi="Times New Roman"/>
          <w:color w:val="000000"/>
          <w:sz w:val="28"/>
          <w:lang w:val="ru-RU"/>
        </w:rPr>
        <w:t>ом.</w:t>
      </w:r>
    </w:p>
    <w:p w:rsidR="00906763" w:rsidRPr="00612D01" w:rsidRDefault="00612D01">
      <w:pPr>
        <w:spacing w:after="0"/>
        <w:ind w:firstLine="600"/>
        <w:jc w:val="both"/>
        <w:rPr>
          <w:lang w:val="ru-RU"/>
        </w:rPr>
      </w:pPr>
      <w:r w:rsidRPr="00612D01">
        <w:rPr>
          <w:rFonts w:ascii="Times New Roman" w:hAnsi="Times New Roman"/>
          <w:color w:val="000000"/>
          <w:sz w:val="28"/>
          <w:lang w:val="ru-RU"/>
        </w:rPr>
        <w:t xml:space="preserve"> </w:t>
      </w:r>
    </w:p>
    <w:p w:rsidR="00906763" w:rsidRPr="00612D01" w:rsidRDefault="00612D01">
      <w:pPr>
        <w:spacing w:after="0"/>
        <w:ind w:firstLine="600"/>
        <w:jc w:val="both"/>
        <w:rPr>
          <w:lang w:val="ru-RU"/>
        </w:rPr>
      </w:pPr>
      <w:r w:rsidRPr="00612D01">
        <w:rPr>
          <w:rFonts w:ascii="Times New Roman" w:hAnsi="Times New Roman"/>
          <w:color w:val="000000"/>
          <w:sz w:val="28"/>
          <w:lang w:val="ru-RU"/>
        </w:rPr>
        <w:t>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изучение литературы строится с учетом обобщающего повторения ранее изученных произведений, в том числ</w:t>
      </w:r>
      <w:r w:rsidRPr="00612D01">
        <w:rPr>
          <w:rFonts w:ascii="Times New Roman" w:hAnsi="Times New Roman"/>
          <w:color w:val="000000"/>
          <w:sz w:val="28"/>
          <w:lang w:val="ru-RU"/>
        </w:rPr>
        <w:t xml:space="preserve">е «Слово о полку </w:t>
      </w:r>
      <w:r w:rsidRPr="00612D01">
        <w:rPr>
          <w:rFonts w:ascii="Times New Roman" w:hAnsi="Times New Roman"/>
          <w:color w:val="000000"/>
          <w:sz w:val="28"/>
          <w:lang w:val="ru-RU"/>
        </w:rPr>
        <w:lastRenderedPageBreak/>
        <w:t xml:space="preserve">Игореве»; стихотворений М.В. Ломоносова, Г.Р. Державина; комедии Д.И. Фонвизина «Недоросль»; стихотворений и баллад В.А. Жуковского; комедии А.С. Грибоедова «Горе от ума»; произведений А.С. Пушкина (стихотворений, романов «Евгений Онегин» </w:t>
      </w:r>
      <w:r w:rsidRPr="00612D01">
        <w:rPr>
          <w:rFonts w:ascii="Times New Roman" w:hAnsi="Times New Roman"/>
          <w:color w:val="000000"/>
          <w:sz w:val="28"/>
          <w:lang w:val="ru-RU"/>
        </w:rPr>
        <w:t>и «Капитанская дочка»); произведений М.Ю. Лермонтова (стихотворений, романа «Герой нашего времени»); произведений Н.В. Гоголя (комедии «Ревизор», поэмы «Мертвые души»); происходит углубление межпредметных связей с русским языком и учебными предметами предм</w:t>
      </w:r>
      <w:r w:rsidRPr="00612D01">
        <w:rPr>
          <w:rFonts w:ascii="Times New Roman" w:hAnsi="Times New Roman"/>
          <w:color w:val="000000"/>
          <w:sz w:val="28"/>
          <w:lang w:val="ru-RU"/>
        </w:rPr>
        <w:t>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rsidR="00906763" w:rsidRPr="00612D01" w:rsidRDefault="00612D01">
      <w:pPr>
        <w:spacing w:after="0"/>
        <w:ind w:firstLine="600"/>
        <w:jc w:val="both"/>
        <w:rPr>
          <w:lang w:val="ru-RU"/>
        </w:rPr>
      </w:pPr>
      <w:r w:rsidRPr="00612D01">
        <w:rPr>
          <w:rFonts w:ascii="Times New Roman" w:hAnsi="Times New Roman"/>
          <w:color w:val="000000"/>
          <w:sz w:val="28"/>
          <w:lang w:val="ru-RU"/>
        </w:rPr>
        <w:t>В рабочей программе учебного предмета «Литература» учтены этапы российского и</w:t>
      </w:r>
      <w:r w:rsidRPr="00612D01">
        <w:rPr>
          <w:rFonts w:ascii="Times New Roman" w:hAnsi="Times New Roman"/>
          <w:color w:val="000000"/>
          <w:sz w:val="28"/>
          <w:lang w:val="ru-RU"/>
        </w:rPr>
        <w:t>сторико-литературного процесса второй половины Х</w:t>
      </w:r>
      <w:r>
        <w:rPr>
          <w:rFonts w:ascii="Times New Roman" w:hAnsi="Times New Roman"/>
          <w:color w:val="000000"/>
          <w:sz w:val="28"/>
        </w:rPr>
        <w:t>I</w:t>
      </w:r>
      <w:r w:rsidRPr="00612D01">
        <w:rPr>
          <w:rFonts w:ascii="Times New Roman" w:hAnsi="Times New Roman"/>
          <w:color w:val="000000"/>
          <w:sz w:val="28"/>
          <w:lang w:val="ru-RU"/>
        </w:rPr>
        <w:t>Х – начала ХХ</w:t>
      </w:r>
      <w:r>
        <w:rPr>
          <w:rFonts w:ascii="Times New Roman" w:hAnsi="Times New Roman"/>
          <w:color w:val="000000"/>
          <w:sz w:val="28"/>
        </w:rPr>
        <w:t>I</w:t>
      </w:r>
      <w:r w:rsidRPr="00612D01">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906763" w:rsidRPr="00612D01" w:rsidRDefault="00612D01">
      <w:pPr>
        <w:spacing w:after="0"/>
        <w:ind w:firstLine="600"/>
        <w:jc w:val="both"/>
        <w:rPr>
          <w:lang w:val="ru-RU"/>
        </w:rPr>
      </w:pPr>
      <w:r w:rsidRPr="00612D01">
        <w:rPr>
          <w:rFonts w:ascii="Times New Roman" w:hAnsi="Times New Roman"/>
          <w:color w:val="000000"/>
          <w:sz w:val="28"/>
          <w:lang w:val="ru-RU"/>
        </w:rPr>
        <w:t>Основные виды деятельности обучающихся указаны при изучении каждой монографической или обз</w:t>
      </w:r>
      <w:r w:rsidRPr="00612D01">
        <w:rPr>
          <w:rFonts w:ascii="Times New Roman" w:hAnsi="Times New Roman"/>
          <w:color w:val="000000"/>
          <w:sz w:val="28"/>
          <w:lang w:val="ru-RU"/>
        </w:rPr>
        <w:t>орной темы и направлены на достижение планируемых результатов обучения литературе.</w:t>
      </w:r>
    </w:p>
    <w:p w:rsidR="00906763" w:rsidRPr="00612D01" w:rsidRDefault="00612D01">
      <w:pPr>
        <w:spacing w:after="0"/>
        <w:ind w:firstLine="600"/>
        <w:jc w:val="both"/>
        <w:rPr>
          <w:lang w:val="ru-RU"/>
        </w:rPr>
      </w:pPr>
      <w:r w:rsidRPr="00612D01">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w:t>
      </w:r>
      <w:r w:rsidRPr="00612D01">
        <w:rPr>
          <w:rFonts w:ascii="Times New Roman" w:hAnsi="Times New Roman"/>
          <w:color w:val="000000"/>
          <w:sz w:val="28"/>
          <w:lang w:val="ru-RU"/>
        </w:rPr>
        <w:t>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906763" w:rsidRPr="00612D01" w:rsidRDefault="00612D01">
      <w:pPr>
        <w:spacing w:after="0"/>
        <w:ind w:left="120"/>
        <w:rPr>
          <w:lang w:val="ru-RU"/>
        </w:rPr>
      </w:pPr>
      <w:r w:rsidRPr="00612D01">
        <w:rPr>
          <w:rFonts w:ascii="Times New Roman" w:hAnsi="Times New Roman"/>
          <w:b/>
          <w:color w:val="000000"/>
          <w:sz w:val="28"/>
          <w:lang w:val="ru-RU"/>
        </w:rPr>
        <w:t>ЦЕЛИ ИЗУЧЕНИЯ УЧЕБНОГО ПРЕДМЕТА «ЛИТЕРАТУРА»</w:t>
      </w:r>
    </w:p>
    <w:p w:rsidR="00906763" w:rsidRPr="00612D01" w:rsidRDefault="00906763">
      <w:pPr>
        <w:spacing w:after="0"/>
        <w:ind w:left="120"/>
        <w:jc w:val="center"/>
        <w:rPr>
          <w:lang w:val="ru-RU"/>
        </w:rPr>
      </w:pPr>
    </w:p>
    <w:p w:rsidR="00906763" w:rsidRPr="00612D01" w:rsidRDefault="00612D01">
      <w:pPr>
        <w:spacing w:after="0"/>
        <w:ind w:firstLine="600"/>
        <w:jc w:val="both"/>
        <w:rPr>
          <w:lang w:val="ru-RU"/>
        </w:rPr>
      </w:pPr>
      <w:r w:rsidRPr="00612D01">
        <w:rPr>
          <w:rFonts w:ascii="Times New Roman" w:hAnsi="Times New Roman"/>
          <w:color w:val="000000"/>
          <w:sz w:val="28"/>
          <w:lang w:val="ru-RU"/>
        </w:rPr>
        <w:t>Цели изучения предмета «Литература» в средней школе со</w:t>
      </w:r>
      <w:r w:rsidRPr="00612D01">
        <w:rPr>
          <w:rFonts w:ascii="Times New Roman" w:hAnsi="Times New Roman"/>
          <w:color w:val="000000"/>
          <w:sz w:val="28"/>
          <w:lang w:val="ru-RU"/>
        </w:rPr>
        <w:t>стоят:</w:t>
      </w:r>
    </w:p>
    <w:p w:rsidR="00906763" w:rsidRPr="00612D01" w:rsidRDefault="00612D01">
      <w:pPr>
        <w:spacing w:after="0"/>
        <w:ind w:firstLine="600"/>
        <w:jc w:val="both"/>
        <w:rPr>
          <w:lang w:val="ru-RU"/>
        </w:rPr>
      </w:pPr>
      <w:r w:rsidRPr="00612D01">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906763" w:rsidRPr="00612D01" w:rsidRDefault="00612D01">
      <w:pPr>
        <w:spacing w:after="0"/>
        <w:ind w:firstLine="600"/>
        <w:jc w:val="both"/>
        <w:rPr>
          <w:lang w:val="ru-RU"/>
        </w:rPr>
      </w:pPr>
      <w:r w:rsidRPr="00612D01">
        <w:rPr>
          <w:rFonts w:ascii="Times New Roman" w:hAnsi="Times New Roman"/>
          <w:color w:val="000000"/>
          <w:sz w:val="28"/>
          <w:lang w:val="ru-RU"/>
        </w:rPr>
        <w:t>в развитии ценностно-смысловой сферы личности на основе высоких эти</w:t>
      </w:r>
      <w:r w:rsidRPr="00612D01">
        <w:rPr>
          <w:rFonts w:ascii="Times New Roman" w:hAnsi="Times New Roman"/>
          <w:color w:val="000000"/>
          <w:sz w:val="28"/>
          <w:lang w:val="ru-RU"/>
        </w:rPr>
        <w:t>ческих идеалов;</w:t>
      </w:r>
    </w:p>
    <w:p w:rsidR="00906763" w:rsidRPr="00612D01" w:rsidRDefault="00612D01">
      <w:pPr>
        <w:spacing w:after="0"/>
        <w:ind w:firstLine="600"/>
        <w:jc w:val="both"/>
        <w:rPr>
          <w:lang w:val="ru-RU"/>
        </w:rPr>
      </w:pPr>
      <w:r w:rsidRPr="00612D01">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906763" w:rsidRPr="00612D01" w:rsidRDefault="00612D01">
      <w:pPr>
        <w:spacing w:after="0"/>
        <w:ind w:firstLine="600"/>
        <w:jc w:val="both"/>
        <w:rPr>
          <w:lang w:val="ru-RU"/>
        </w:rPr>
      </w:pPr>
      <w:r w:rsidRPr="00612D01">
        <w:rPr>
          <w:rFonts w:ascii="Times New Roman" w:hAnsi="Times New Roman"/>
          <w:color w:val="000000"/>
          <w:sz w:val="28"/>
          <w:lang w:val="ru-RU"/>
        </w:rPr>
        <w:t>Реализация этих целей связана с развитием читательских к</w:t>
      </w:r>
      <w:r w:rsidRPr="00612D01">
        <w:rPr>
          <w:rFonts w:ascii="Times New Roman" w:hAnsi="Times New Roman"/>
          <w:color w:val="000000"/>
          <w:sz w:val="28"/>
          <w:lang w:val="ru-RU"/>
        </w:rPr>
        <w:t xml:space="preserve">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w:t>
      </w:r>
      <w:r w:rsidRPr="00612D01">
        <w:rPr>
          <w:rFonts w:ascii="Times New Roman" w:hAnsi="Times New Roman"/>
          <w:color w:val="000000"/>
          <w:sz w:val="28"/>
          <w:lang w:val="ru-RU"/>
        </w:rPr>
        <w:lastRenderedPageBreak/>
        <w:t>поставленных в литературе проблем, понимании комм</w:t>
      </w:r>
      <w:r w:rsidRPr="00612D01">
        <w:rPr>
          <w:rFonts w:ascii="Times New Roman" w:hAnsi="Times New Roman"/>
          <w:color w:val="000000"/>
          <w:sz w:val="28"/>
          <w:lang w:val="ru-RU"/>
        </w:rPr>
        <w:t>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w:t>
      </w:r>
      <w:r w:rsidRPr="00612D01">
        <w:rPr>
          <w:rFonts w:ascii="Times New Roman" w:hAnsi="Times New Roman"/>
          <w:color w:val="000000"/>
          <w:sz w:val="28"/>
          <w:lang w:val="ru-RU"/>
        </w:rPr>
        <w:t xml:space="preserve">льных задач, стоящих перед старшей школой и сформулированных в ФГОС СОО. </w:t>
      </w:r>
    </w:p>
    <w:p w:rsidR="00906763" w:rsidRPr="00612D01" w:rsidRDefault="00612D01">
      <w:pPr>
        <w:spacing w:after="0"/>
        <w:ind w:firstLine="600"/>
        <w:jc w:val="both"/>
        <w:rPr>
          <w:lang w:val="ru-RU"/>
        </w:rPr>
      </w:pPr>
      <w:r w:rsidRPr="00612D01">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w:t>
      </w:r>
      <w:r w:rsidRPr="00612D01">
        <w:rPr>
          <w:rFonts w:ascii="Times New Roman" w:hAnsi="Times New Roman"/>
          <w:color w:val="000000"/>
          <w:sz w:val="28"/>
          <w:lang w:val="ru-RU"/>
        </w:rPr>
        <w:t>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612D01">
        <w:rPr>
          <w:rFonts w:ascii="Times New Roman" w:hAnsi="Times New Roman"/>
          <w:color w:val="000000"/>
          <w:sz w:val="28"/>
          <w:lang w:val="ru-RU"/>
        </w:rPr>
        <w:t>Х – начала ХХ</w:t>
      </w:r>
      <w:r>
        <w:rPr>
          <w:rFonts w:ascii="Times New Roman" w:hAnsi="Times New Roman"/>
          <w:color w:val="000000"/>
          <w:sz w:val="28"/>
        </w:rPr>
        <w:t>I</w:t>
      </w:r>
      <w:r w:rsidRPr="00612D01">
        <w:rPr>
          <w:rFonts w:ascii="Times New Roman" w:hAnsi="Times New Roman"/>
          <w:color w:val="000000"/>
          <w:sz w:val="28"/>
          <w:lang w:val="ru-RU"/>
        </w:rPr>
        <w:t xml:space="preserve"> века, воспитании уважения к отечественной классиче</w:t>
      </w:r>
      <w:r w:rsidRPr="00612D01">
        <w:rPr>
          <w:rFonts w:ascii="Times New Roman" w:hAnsi="Times New Roman"/>
          <w:color w:val="000000"/>
          <w:sz w:val="28"/>
          <w:lang w:val="ru-RU"/>
        </w:rPr>
        <w:t xml:space="preserve">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906763" w:rsidRPr="00612D01" w:rsidRDefault="00612D01">
      <w:pPr>
        <w:spacing w:after="0"/>
        <w:ind w:firstLine="600"/>
        <w:jc w:val="both"/>
        <w:rPr>
          <w:lang w:val="ru-RU"/>
        </w:rPr>
      </w:pPr>
      <w:r w:rsidRPr="00612D01">
        <w:rPr>
          <w:rFonts w:ascii="Times New Roman" w:hAnsi="Times New Roman"/>
          <w:color w:val="000000"/>
          <w:sz w:val="28"/>
          <w:lang w:val="ru-RU"/>
        </w:rPr>
        <w:t>Задачи, связанные с форм</w:t>
      </w:r>
      <w:r w:rsidRPr="00612D01">
        <w:rPr>
          <w:rFonts w:ascii="Times New Roman" w:hAnsi="Times New Roman"/>
          <w:color w:val="000000"/>
          <w:sz w:val="28"/>
          <w:lang w:val="ru-RU"/>
        </w:rPr>
        <w:t>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w:t>
      </w:r>
      <w:r w:rsidRPr="00612D01">
        <w:rPr>
          <w:rFonts w:ascii="Times New Roman" w:hAnsi="Times New Roman"/>
          <w:color w:val="000000"/>
          <w:sz w:val="28"/>
          <w:lang w:val="ru-RU"/>
        </w:rPr>
        <w:t>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w:t>
      </w:r>
      <w:r w:rsidRPr="00612D01">
        <w:rPr>
          <w:rFonts w:ascii="Times New Roman" w:hAnsi="Times New Roman"/>
          <w:color w:val="000000"/>
          <w:sz w:val="28"/>
          <w:lang w:val="ru-RU"/>
        </w:rPr>
        <w:t xml:space="preserve">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906763" w:rsidRPr="00612D01" w:rsidRDefault="00612D01">
      <w:pPr>
        <w:spacing w:after="0"/>
        <w:ind w:firstLine="600"/>
        <w:jc w:val="both"/>
        <w:rPr>
          <w:lang w:val="ru-RU"/>
        </w:rPr>
      </w:pPr>
      <w:r w:rsidRPr="00612D01">
        <w:rPr>
          <w:rFonts w:ascii="Times New Roman" w:hAnsi="Times New Roman"/>
          <w:color w:val="000000"/>
          <w:sz w:val="28"/>
          <w:lang w:val="ru-RU"/>
        </w:rPr>
        <w:t xml:space="preserve">Задачи, связанные с воспитанием читательских качеств </w:t>
      </w:r>
      <w:r w:rsidRPr="00612D01">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612D01">
        <w:rPr>
          <w:rFonts w:ascii="Times New Roman" w:hAnsi="Times New Roman"/>
          <w:color w:val="000000"/>
          <w:sz w:val="28"/>
          <w:lang w:val="ru-RU"/>
        </w:rPr>
        <w:t>е умений анализа и интерпретаци</w:t>
      </w:r>
      <w:r w:rsidRPr="00612D01">
        <w:rPr>
          <w:rFonts w:ascii="Times New Roman" w:hAnsi="Times New Roman"/>
          <w:color w:val="000000"/>
          <w:sz w:val="28"/>
          <w:lang w:val="ru-RU"/>
        </w:rPr>
        <w:t xml:space="preserve">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w:t>
      </w:r>
      <w:r w:rsidRPr="00612D01">
        <w:rPr>
          <w:rFonts w:ascii="Times New Roman" w:hAnsi="Times New Roman"/>
          <w:color w:val="000000"/>
          <w:sz w:val="28"/>
          <w:lang w:val="ru-RU"/>
        </w:rPr>
        <w:t xml:space="preserve">того, эти задачи связаны с развитием представления о специфике литературы как вида </w:t>
      </w:r>
      <w:r w:rsidRPr="00612D01">
        <w:rPr>
          <w:rFonts w:ascii="Times New Roman" w:hAnsi="Times New Roman"/>
          <w:color w:val="000000"/>
          <w:sz w:val="28"/>
          <w:lang w:val="ru-RU"/>
        </w:rPr>
        <w:lastRenderedPageBreak/>
        <w:t>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w:t>
      </w:r>
      <w:r w:rsidRPr="00612D01">
        <w:rPr>
          <w:rFonts w:ascii="Times New Roman" w:hAnsi="Times New Roman"/>
          <w:color w:val="000000"/>
          <w:sz w:val="28"/>
          <w:lang w:val="ru-RU"/>
        </w:rPr>
        <w:t xml:space="preserve">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906763" w:rsidRPr="00612D01" w:rsidRDefault="00612D01">
      <w:pPr>
        <w:spacing w:after="0"/>
        <w:ind w:firstLine="600"/>
        <w:jc w:val="both"/>
        <w:rPr>
          <w:lang w:val="ru-RU"/>
        </w:rPr>
      </w:pPr>
      <w:r w:rsidRPr="00612D01">
        <w:rPr>
          <w:rFonts w:ascii="Times New Roman" w:hAnsi="Times New Roman"/>
          <w:color w:val="000000"/>
          <w:sz w:val="28"/>
          <w:lang w:val="ru-RU"/>
        </w:rPr>
        <w:t>Задачи, связанные с осозн</w:t>
      </w:r>
      <w:r w:rsidRPr="00612D01">
        <w:rPr>
          <w:rFonts w:ascii="Times New Roman" w:hAnsi="Times New Roman"/>
          <w:color w:val="000000"/>
          <w:sz w:val="28"/>
          <w:lang w:val="ru-RU"/>
        </w:rPr>
        <w:t>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w:t>
      </w:r>
      <w:r w:rsidRPr="00612D01">
        <w:rPr>
          <w:rFonts w:ascii="Times New Roman" w:hAnsi="Times New Roman"/>
          <w:color w:val="000000"/>
          <w:sz w:val="28"/>
          <w:lang w:val="ru-RU"/>
        </w:rPr>
        <w:t>ение разными способами информационной переработки текстов с использованием важнейших литературных ресурсов, в том числе в сети Интернет.</w:t>
      </w:r>
    </w:p>
    <w:p w:rsidR="00906763" w:rsidRPr="00612D01" w:rsidRDefault="00612D01">
      <w:pPr>
        <w:spacing w:after="0"/>
        <w:ind w:left="120"/>
        <w:rPr>
          <w:lang w:val="ru-RU"/>
        </w:rPr>
      </w:pPr>
      <w:r w:rsidRPr="00612D01">
        <w:rPr>
          <w:rFonts w:ascii="Times New Roman" w:hAnsi="Times New Roman"/>
          <w:b/>
          <w:color w:val="000000"/>
          <w:sz w:val="28"/>
          <w:lang w:val="ru-RU"/>
        </w:rPr>
        <w:t>МЕСТО УЧЕБНОГО ПРЕДМЕТА «ЛИТЕРАТУРА» В УЧЕБНОМ ПЛАНЕ</w:t>
      </w:r>
    </w:p>
    <w:p w:rsidR="00906763" w:rsidRPr="00612D01" w:rsidRDefault="00906763">
      <w:pPr>
        <w:spacing w:after="0"/>
        <w:ind w:left="120"/>
        <w:jc w:val="both"/>
        <w:rPr>
          <w:lang w:val="ru-RU"/>
        </w:rPr>
      </w:pPr>
    </w:p>
    <w:p w:rsidR="00906763" w:rsidRPr="00612D01" w:rsidRDefault="00612D01">
      <w:pPr>
        <w:spacing w:after="0"/>
        <w:ind w:firstLine="600"/>
        <w:jc w:val="both"/>
        <w:rPr>
          <w:lang w:val="ru-RU"/>
        </w:rPr>
      </w:pPr>
      <w:r w:rsidRPr="00612D01">
        <w:rPr>
          <w:rFonts w:ascii="Times New Roman" w:hAnsi="Times New Roman"/>
          <w:color w:val="000000"/>
          <w:sz w:val="28"/>
          <w:lang w:val="ru-RU"/>
        </w:rPr>
        <w:t>На изучение литературы в 10–11 классах среднего общего образовани</w:t>
      </w:r>
      <w:r w:rsidRPr="00612D01">
        <w:rPr>
          <w:rFonts w:ascii="Times New Roman" w:hAnsi="Times New Roman"/>
          <w:color w:val="000000"/>
          <w:sz w:val="28"/>
          <w:lang w:val="ru-RU"/>
        </w:rPr>
        <w:t xml:space="preserve">я на базовом уровне в учебном плане отводится 204 часа: в 10 классе - 102 часа (3 часа в неделю), в 11 классе - 102 часа (3 часа в неделю). </w:t>
      </w:r>
    </w:p>
    <w:p w:rsidR="00906763" w:rsidRPr="00612D01" w:rsidRDefault="00906763">
      <w:pPr>
        <w:rPr>
          <w:lang w:val="ru-RU"/>
        </w:rPr>
        <w:sectPr w:rsidR="00906763" w:rsidRPr="00612D01">
          <w:pgSz w:w="11906" w:h="16383"/>
          <w:pgMar w:top="1134" w:right="850" w:bottom="1134" w:left="1701" w:header="720" w:footer="720" w:gutter="0"/>
          <w:cols w:space="720"/>
        </w:sectPr>
      </w:pPr>
      <w:bookmarkStart w:id="3" w:name="block-61469074"/>
    </w:p>
    <w:bookmarkEnd w:id="3"/>
    <w:p w:rsidR="00906763" w:rsidRPr="00612D01" w:rsidRDefault="00612D01">
      <w:pPr>
        <w:spacing w:after="0"/>
        <w:ind w:left="120"/>
        <w:rPr>
          <w:lang w:val="ru-RU"/>
        </w:rPr>
      </w:pPr>
      <w:r w:rsidRPr="00612D01">
        <w:rPr>
          <w:rFonts w:ascii="Times New Roman" w:hAnsi="Times New Roman"/>
          <w:b/>
          <w:color w:val="000000"/>
          <w:sz w:val="28"/>
          <w:lang w:val="ru-RU"/>
        </w:rPr>
        <w:lastRenderedPageBreak/>
        <w:t xml:space="preserve">СОДЕРЖАНИЕ УЧЕБНОГО ПРЕДМЕТА «ЛИТЕРАТУРА» </w:t>
      </w:r>
    </w:p>
    <w:p w:rsidR="00906763" w:rsidRPr="00612D01" w:rsidRDefault="00906763">
      <w:pPr>
        <w:spacing w:after="0"/>
        <w:ind w:left="120"/>
        <w:rPr>
          <w:lang w:val="ru-RU"/>
        </w:rPr>
      </w:pPr>
    </w:p>
    <w:p w:rsidR="00906763" w:rsidRPr="00612D01" w:rsidRDefault="00612D01">
      <w:pPr>
        <w:spacing w:after="0"/>
        <w:ind w:left="120"/>
        <w:rPr>
          <w:lang w:val="ru-RU"/>
        </w:rPr>
      </w:pPr>
      <w:r w:rsidRPr="00612D01">
        <w:rPr>
          <w:rFonts w:ascii="Times New Roman" w:hAnsi="Times New Roman"/>
          <w:b/>
          <w:color w:val="000000"/>
          <w:sz w:val="28"/>
          <w:lang w:val="ru-RU"/>
        </w:rPr>
        <w:t>10 КЛАСС</w:t>
      </w:r>
    </w:p>
    <w:p w:rsidR="00906763" w:rsidRPr="00612D01" w:rsidRDefault="00906763">
      <w:pPr>
        <w:spacing w:after="0"/>
        <w:ind w:left="120"/>
        <w:rPr>
          <w:lang w:val="ru-RU"/>
        </w:rPr>
      </w:pPr>
    </w:p>
    <w:p w:rsidR="00906763" w:rsidRPr="00612D01" w:rsidRDefault="00612D01">
      <w:pPr>
        <w:spacing w:after="0"/>
        <w:ind w:firstLine="600"/>
        <w:jc w:val="both"/>
        <w:rPr>
          <w:lang w:val="ru-RU"/>
        </w:rPr>
      </w:pPr>
      <w:r w:rsidRPr="00612D01">
        <w:rPr>
          <w:rFonts w:ascii="Times New Roman" w:hAnsi="Times New Roman"/>
          <w:b/>
          <w:color w:val="000000"/>
          <w:sz w:val="28"/>
          <w:lang w:val="ru-RU"/>
        </w:rPr>
        <w:t>Обобщающее повторение</w:t>
      </w:r>
    </w:p>
    <w:p w:rsidR="00906763" w:rsidRPr="00612D01" w:rsidRDefault="00612D01">
      <w:pPr>
        <w:spacing w:after="0"/>
        <w:ind w:firstLine="600"/>
        <w:jc w:val="both"/>
        <w:rPr>
          <w:lang w:val="ru-RU"/>
        </w:rPr>
      </w:pPr>
      <w:r w:rsidRPr="00612D01">
        <w:rPr>
          <w:rFonts w:ascii="Times New Roman" w:hAnsi="Times New Roman"/>
          <w:color w:val="000000"/>
          <w:sz w:val="28"/>
          <w:lang w:val="ru-RU"/>
        </w:rPr>
        <w:t>Основные этапы литературного проц</w:t>
      </w:r>
      <w:r w:rsidRPr="00612D01">
        <w:rPr>
          <w:rFonts w:ascii="Times New Roman" w:hAnsi="Times New Roman"/>
          <w:color w:val="000000"/>
          <w:sz w:val="28"/>
          <w:lang w:val="ru-RU"/>
        </w:rPr>
        <w:t xml:space="preserve">есса от древнерусской литературы до литературы первой половины </w:t>
      </w:r>
      <w:r>
        <w:rPr>
          <w:rFonts w:ascii="Times New Roman" w:hAnsi="Times New Roman"/>
          <w:color w:val="000000"/>
          <w:sz w:val="28"/>
        </w:rPr>
        <w:t>XIX</w:t>
      </w:r>
      <w:r w:rsidRPr="00612D01">
        <w:rPr>
          <w:rFonts w:ascii="Times New Roman" w:hAnsi="Times New Roman"/>
          <w:color w:val="000000"/>
          <w:sz w:val="28"/>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w:t>
      </w:r>
      <w:r w:rsidRPr="00612D01">
        <w:rPr>
          <w:rFonts w:ascii="Times New Roman" w:hAnsi="Times New Roman"/>
          <w:color w:val="000000"/>
          <w:sz w:val="28"/>
          <w:lang w:val="ru-RU"/>
        </w:rPr>
        <w:t>.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w:t>
      </w:r>
      <w:r w:rsidRPr="00612D01">
        <w:rPr>
          <w:rFonts w:ascii="Times New Roman" w:hAnsi="Times New Roman"/>
          <w:color w:val="000000"/>
          <w:sz w:val="28"/>
          <w:lang w:val="ru-RU"/>
        </w:rPr>
        <w:t>ши»).</w:t>
      </w:r>
    </w:p>
    <w:p w:rsidR="00906763" w:rsidRPr="00612D01" w:rsidRDefault="00612D01">
      <w:pPr>
        <w:spacing w:after="0"/>
        <w:ind w:firstLine="600"/>
        <w:jc w:val="both"/>
        <w:rPr>
          <w:lang w:val="ru-RU"/>
        </w:rPr>
      </w:pPr>
      <w:r w:rsidRPr="00612D01">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612D01">
        <w:rPr>
          <w:rFonts w:ascii="Times New Roman" w:hAnsi="Times New Roman"/>
          <w:b/>
          <w:color w:val="000000"/>
          <w:sz w:val="28"/>
          <w:lang w:val="ru-RU"/>
        </w:rPr>
        <w:t xml:space="preserve"> века</w:t>
      </w:r>
    </w:p>
    <w:p w:rsidR="00906763" w:rsidRPr="00612D01" w:rsidRDefault="00612D01">
      <w:pPr>
        <w:spacing w:after="0"/>
        <w:ind w:firstLine="600"/>
        <w:jc w:val="both"/>
        <w:rPr>
          <w:lang w:val="ru-RU"/>
        </w:rPr>
      </w:pPr>
      <w:r w:rsidRPr="00612D01">
        <w:rPr>
          <w:rFonts w:ascii="Times New Roman" w:hAnsi="Times New Roman"/>
          <w:b/>
          <w:color w:val="000000"/>
          <w:sz w:val="28"/>
          <w:lang w:val="ru-RU"/>
        </w:rPr>
        <w:t xml:space="preserve">А. Н. Островский. </w:t>
      </w:r>
      <w:r w:rsidRPr="00612D01">
        <w:rPr>
          <w:rFonts w:ascii="Times New Roman" w:hAnsi="Times New Roman"/>
          <w:color w:val="000000"/>
          <w:sz w:val="28"/>
          <w:lang w:val="ru-RU"/>
        </w:rPr>
        <w:t>Драма «Гроза».</w:t>
      </w:r>
    </w:p>
    <w:p w:rsidR="00906763" w:rsidRPr="00612D01" w:rsidRDefault="00612D01">
      <w:pPr>
        <w:spacing w:after="0"/>
        <w:ind w:firstLine="600"/>
        <w:jc w:val="both"/>
        <w:rPr>
          <w:lang w:val="ru-RU"/>
        </w:rPr>
      </w:pPr>
      <w:r w:rsidRPr="00612D01">
        <w:rPr>
          <w:rFonts w:ascii="Times New Roman" w:hAnsi="Times New Roman"/>
          <w:b/>
          <w:color w:val="000000"/>
          <w:sz w:val="28"/>
          <w:lang w:val="ru-RU"/>
        </w:rPr>
        <w:t>И. А. Гончаров.</w:t>
      </w:r>
      <w:r w:rsidRPr="00612D01">
        <w:rPr>
          <w:rFonts w:ascii="Times New Roman" w:hAnsi="Times New Roman"/>
          <w:color w:val="000000"/>
          <w:sz w:val="28"/>
          <w:lang w:val="ru-RU"/>
        </w:rPr>
        <w:t xml:space="preserve"> Роман «Обломов».</w:t>
      </w:r>
    </w:p>
    <w:p w:rsidR="00906763" w:rsidRPr="00612D01" w:rsidRDefault="00612D01">
      <w:pPr>
        <w:spacing w:after="0"/>
        <w:ind w:firstLine="600"/>
        <w:jc w:val="both"/>
        <w:rPr>
          <w:lang w:val="ru-RU"/>
        </w:rPr>
      </w:pPr>
      <w:r w:rsidRPr="00612D01">
        <w:rPr>
          <w:rFonts w:ascii="Times New Roman" w:hAnsi="Times New Roman"/>
          <w:b/>
          <w:color w:val="000000"/>
          <w:sz w:val="28"/>
          <w:lang w:val="ru-RU"/>
        </w:rPr>
        <w:t xml:space="preserve">И. С. Тургенев. </w:t>
      </w:r>
      <w:r w:rsidRPr="00612D01">
        <w:rPr>
          <w:rFonts w:ascii="Times New Roman" w:hAnsi="Times New Roman"/>
          <w:color w:val="000000"/>
          <w:sz w:val="28"/>
          <w:lang w:val="ru-RU"/>
        </w:rPr>
        <w:t>Роман «Отцы и дети».</w:t>
      </w:r>
    </w:p>
    <w:p w:rsidR="00906763" w:rsidRPr="00612D01" w:rsidRDefault="00612D01">
      <w:pPr>
        <w:spacing w:after="0"/>
        <w:ind w:firstLine="600"/>
        <w:jc w:val="both"/>
        <w:rPr>
          <w:lang w:val="ru-RU"/>
        </w:rPr>
      </w:pPr>
      <w:r w:rsidRPr="00612D01">
        <w:rPr>
          <w:rFonts w:ascii="Times New Roman" w:hAnsi="Times New Roman"/>
          <w:b/>
          <w:color w:val="000000"/>
          <w:sz w:val="28"/>
          <w:lang w:val="ru-RU"/>
        </w:rPr>
        <w:t>Ф. И. Тютчев.</w:t>
      </w:r>
      <w:r w:rsidRPr="00612D01">
        <w:rPr>
          <w:rFonts w:ascii="Times New Roman" w:hAnsi="Times New Roman"/>
          <w:color w:val="000000"/>
          <w:sz w:val="28"/>
          <w:lang w:val="ru-RU"/>
        </w:rPr>
        <w:t xml:space="preserve"> Стихотворения </w:t>
      </w:r>
      <w:bookmarkStart w:id="4" w:name="48bc43c6-6543-4d2e-be22-d1d9dcade9cc"/>
      <w:r w:rsidRPr="00612D01">
        <w:rPr>
          <w:rFonts w:ascii="Times New Roman" w:hAnsi="Times New Roman"/>
          <w:color w:val="000000"/>
          <w:sz w:val="28"/>
          <w:lang w:val="ru-RU"/>
        </w:rPr>
        <w:t>(не менее трёх по выбору). Например, «</w:t>
      </w:r>
      <w:r>
        <w:rPr>
          <w:rFonts w:ascii="Times New Roman" w:hAnsi="Times New Roman"/>
          <w:color w:val="000000"/>
          <w:sz w:val="28"/>
        </w:rPr>
        <w:t>Silentium</w:t>
      </w:r>
      <w:r w:rsidRPr="00612D01">
        <w:rPr>
          <w:rFonts w:ascii="Times New Roman" w:hAnsi="Times New Roman"/>
          <w:color w:val="000000"/>
          <w:sz w:val="28"/>
          <w:lang w:val="ru-RU"/>
        </w:rPr>
        <w:t>!», «Не то, что мните вы, природа...</w:t>
      </w:r>
      <w:r w:rsidRPr="00612D01">
        <w:rPr>
          <w:rFonts w:ascii="Times New Roman" w:hAnsi="Times New Roman"/>
          <w:color w:val="000000"/>
          <w:sz w:val="28"/>
          <w:lang w:val="ru-RU"/>
        </w:rPr>
        <w:t>», «Умом Россию не понять…», «О, как убийственно мы любим...», «Нам не дано предугадать…», «К. Б.» («Я встретил вас – и всё былое...») и др.</w:t>
      </w:r>
      <w:bookmarkEnd w:id="4"/>
    </w:p>
    <w:p w:rsidR="00906763" w:rsidRPr="00612D01" w:rsidRDefault="00612D01">
      <w:pPr>
        <w:spacing w:after="0"/>
        <w:ind w:firstLine="600"/>
        <w:jc w:val="both"/>
        <w:rPr>
          <w:lang w:val="ru-RU"/>
        </w:rPr>
      </w:pPr>
      <w:r w:rsidRPr="00612D01">
        <w:rPr>
          <w:rFonts w:ascii="Times New Roman" w:hAnsi="Times New Roman"/>
          <w:b/>
          <w:color w:val="000000"/>
          <w:sz w:val="28"/>
          <w:lang w:val="ru-RU"/>
        </w:rPr>
        <w:t>Н. А. Некрасов.</w:t>
      </w:r>
      <w:r w:rsidRPr="00612D01">
        <w:rPr>
          <w:rFonts w:ascii="Times New Roman" w:hAnsi="Times New Roman"/>
          <w:color w:val="000000"/>
          <w:sz w:val="28"/>
          <w:lang w:val="ru-RU"/>
        </w:rPr>
        <w:t xml:space="preserve"> Стихотворения </w:t>
      </w:r>
      <w:bookmarkStart w:id="5" w:name="031b8cc4-cde5-4a9c-905b-e00f20638553"/>
      <w:r w:rsidRPr="00612D01">
        <w:rPr>
          <w:rFonts w:ascii="Times New Roman" w:hAnsi="Times New Roman"/>
          <w:color w:val="000000"/>
          <w:sz w:val="28"/>
          <w:lang w:val="ru-RU"/>
        </w:rPr>
        <w:t>(не менее трёх по выбору). Например, «Тройка», «Я не люблю иронии твоей...», «Вчерашн</w:t>
      </w:r>
      <w:r w:rsidRPr="00612D01">
        <w:rPr>
          <w:rFonts w:ascii="Times New Roman" w:hAnsi="Times New Roman"/>
          <w:color w:val="000000"/>
          <w:sz w:val="28"/>
          <w:lang w:val="ru-RU"/>
        </w:rPr>
        <w:t>ий день, часу в шестом…», «Мы с тобой бестолковые люди...», «Поэт и Гражданин», «Элегия» («Пускай нам говорит изменчивая мода...») и др.</w:t>
      </w:r>
      <w:bookmarkEnd w:id="5"/>
    </w:p>
    <w:p w:rsidR="00906763" w:rsidRPr="00612D01" w:rsidRDefault="00612D01">
      <w:pPr>
        <w:spacing w:after="0"/>
        <w:ind w:firstLine="600"/>
        <w:jc w:val="both"/>
        <w:rPr>
          <w:lang w:val="ru-RU"/>
        </w:rPr>
      </w:pPr>
      <w:r w:rsidRPr="00612D01">
        <w:rPr>
          <w:rFonts w:ascii="Times New Roman" w:hAnsi="Times New Roman"/>
          <w:color w:val="000000"/>
          <w:sz w:val="28"/>
          <w:lang w:val="ru-RU"/>
        </w:rPr>
        <w:t>Поэма «Кому на Руси жить хорошо».</w:t>
      </w:r>
    </w:p>
    <w:p w:rsidR="00906763" w:rsidRPr="00612D01" w:rsidRDefault="00612D01">
      <w:pPr>
        <w:spacing w:after="0"/>
        <w:ind w:firstLine="600"/>
        <w:jc w:val="both"/>
        <w:rPr>
          <w:lang w:val="ru-RU"/>
        </w:rPr>
      </w:pPr>
      <w:r w:rsidRPr="00612D01">
        <w:rPr>
          <w:rFonts w:ascii="Times New Roman" w:hAnsi="Times New Roman"/>
          <w:b/>
          <w:color w:val="000000"/>
          <w:sz w:val="28"/>
          <w:lang w:val="ru-RU"/>
        </w:rPr>
        <w:t>А. А. Фет.</w:t>
      </w:r>
      <w:r w:rsidRPr="00612D01">
        <w:rPr>
          <w:rFonts w:ascii="Times New Roman" w:hAnsi="Times New Roman"/>
          <w:color w:val="000000"/>
          <w:sz w:val="28"/>
          <w:lang w:val="ru-RU"/>
        </w:rPr>
        <w:t xml:space="preserve"> Стихотворения </w:t>
      </w:r>
      <w:bookmarkStart w:id="6" w:name="eb23db15-b015-4a3a-8a97-7db9cc20cece"/>
      <w:r w:rsidRPr="00612D01">
        <w:rPr>
          <w:rFonts w:ascii="Times New Roman" w:hAnsi="Times New Roman"/>
          <w:color w:val="000000"/>
          <w:sz w:val="28"/>
          <w:lang w:val="ru-RU"/>
        </w:rPr>
        <w:t xml:space="preserve">(не менее трёх по выбору). Например, «Одним толчком согнать </w:t>
      </w:r>
      <w:r w:rsidRPr="00612D01">
        <w:rPr>
          <w:rFonts w:ascii="Times New Roman" w:hAnsi="Times New Roman"/>
          <w:color w:val="000000"/>
          <w:sz w:val="28"/>
          <w:lang w:val="ru-RU"/>
        </w:rPr>
        <w:t>ладью живую…», «Ещё майская ночь», «Вечер», «Это утро, радость эта…», «Шёпот, робкое дыханье…», «Сияла ночь. Луной был полон сад. Лежали…» и др.</w:t>
      </w:r>
      <w:bookmarkEnd w:id="6"/>
    </w:p>
    <w:p w:rsidR="00906763" w:rsidRPr="00612D01" w:rsidRDefault="00612D01">
      <w:pPr>
        <w:spacing w:after="0"/>
        <w:ind w:firstLine="600"/>
        <w:jc w:val="both"/>
        <w:rPr>
          <w:lang w:val="ru-RU"/>
        </w:rPr>
      </w:pPr>
      <w:r w:rsidRPr="00612D01">
        <w:rPr>
          <w:rFonts w:ascii="Times New Roman" w:hAnsi="Times New Roman"/>
          <w:b/>
          <w:color w:val="000000"/>
          <w:sz w:val="28"/>
          <w:lang w:val="ru-RU"/>
        </w:rPr>
        <w:t>М. Е. Салтыков-Щедрин.</w:t>
      </w:r>
      <w:r w:rsidRPr="00612D01">
        <w:rPr>
          <w:rFonts w:ascii="Times New Roman" w:hAnsi="Times New Roman"/>
          <w:color w:val="000000"/>
          <w:sz w:val="28"/>
          <w:lang w:val="ru-RU"/>
        </w:rPr>
        <w:t xml:space="preserve"> Роман-хроника «История одного города» </w:t>
      </w:r>
      <w:bookmarkStart w:id="7" w:name="29387ada-5345-4af2-8dea-d972ed55bcee"/>
      <w:r w:rsidRPr="00612D01">
        <w:rPr>
          <w:rFonts w:ascii="Times New Roman" w:hAnsi="Times New Roman"/>
          <w:color w:val="000000"/>
          <w:sz w:val="28"/>
          <w:lang w:val="ru-RU"/>
        </w:rPr>
        <w:t>(не менее двух глав по выбору). Например, главы «О</w:t>
      </w:r>
      <w:r w:rsidRPr="00612D01">
        <w:rPr>
          <w:rFonts w:ascii="Times New Roman" w:hAnsi="Times New Roman"/>
          <w:color w:val="000000"/>
          <w:sz w:val="28"/>
          <w:lang w:val="ru-RU"/>
        </w:rPr>
        <w:t xml:space="preserve"> корени происхождения глуповцев», «Опись градоначальникам», «Органчик», «Подтверждение покаяния» и др.</w:t>
      </w:r>
      <w:bookmarkEnd w:id="7"/>
    </w:p>
    <w:p w:rsidR="00906763" w:rsidRPr="00612D01" w:rsidRDefault="00612D01">
      <w:pPr>
        <w:spacing w:after="0"/>
        <w:ind w:firstLine="600"/>
        <w:jc w:val="both"/>
        <w:rPr>
          <w:lang w:val="ru-RU"/>
        </w:rPr>
      </w:pPr>
      <w:r w:rsidRPr="00612D01">
        <w:rPr>
          <w:rFonts w:ascii="Times New Roman" w:hAnsi="Times New Roman"/>
          <w:b/>
          <w:color w:val="000000"/>
          <w:sz w:val="28"/>
          <w:lang w:val="ru-RU"/>
        </w:rPr>
        <w:t>Ф. М. Достоевский.</w:t>
      </w:r>
      <w:r w:rsidRPr="00612D01">
        <w:rPr>
          <w:rFonts w:ascii="Times New Roman" w:hAnsi="Times New Roman"/>
          <w:color w:val="000000"/>
          <w:sz w:val="28"/>
          <w:lang w:val="ru-RU"/>
        </w:rPr>
        <w:t xml:space="preserve"> Роман «Преступление и наказание».</w:t>
      </w:r>
    </w:p>
    <w:p w:rsidR="00906763" w:rsidRPr="00612D01" w:rsidRDefault="00612D01">
      <w:pPr>
        <w:spacing w:after="0"/>
        <w:ind w:firstLine="600"/>
        <w:jc w:val="both"/>
        <w:rPr>
          <w:lang w:val="ru-RU"/>
        </w:rPr>
      </w:pPr>
      <w:r w:rsidRPr="00612D01">
        <w:rPr>
          <w:rFonts w:ascii="Times New Roman" w:hAnsi="Times New Roman"/>
          <w:b/>
          <w:color w:val="000000"/>
          <w:sz w:val="28"/>
          <w:lang w:val="ru-RU"/>
        </w:rPr>
        <w:t>Л. Н. Толстой.</w:t>
      </w:r>
      <w:r w:rsidRPr="00612D01">
        <w:rPr>
          <w:rFonts w:ascii="Times New Roman" w:hAnsi="Times New Roman"/>
          <w:color w:val="000000"/>
          <w:sz w:val="28"/>
          <w:lang w:val="ru-RU"/>
        </w:rPr>
        <w:t xml:space="preserve"> Роман-эпопея «Война и мир».</w:t>
      </w:r>
    </w:p>
    <w:p w:rsidR="00906763" w:rsidRPr="00612D01" w:rsidRDefault="00612D01">
      <w:pPr>
        <w:spacing w:after="0"/>
        <w:ind w:firstLine="600"/>
        <w:jc w:val="both"/>
        <w:rPr>
          <w:lang w:val="ru-RU"/>
        </w:rPr>
      </w:pPr>
      <w:r w:rsidRPr="00612D01">
        <w:rPr>
          <w:rFonts w:ascii="Times New Roman" w:hAnsi="Times New Roman"/>
          <w:b/>
          <w:color w:val="000000"/>
          <w:sz w:val="28"/>
          <w:lang w:val="ru-RU"/>
        </w:rPr>
        <w:lastRenderedPageBreak/>
        <w:t>Н. С. Лесков.</w:t>
      </w:r>
      <w:r w:rsidRPr="00612D01">
        <w:rPr>
          <w:rFonts w:ascii="Times New Roman" w:hAnsi="Times New Roman"/>
          <w:color w:val="000000"/>
          <w:sz w:val="28"/>
          <w:lang w:val="ru-RU"/>
        </w:rPr>
        <w:t xml:space="preserve"> Рассказы и повести </w:t>
      </w:r>
      <w:bookmarkStart w:id="8" w:name="990e385f-9c2d-4e67-9c0b-d1aecc4752da"/>
      <w:r w:rsidRPr="00612D01">
        <w:rPr>
          <w:rFonts w:ascii="Times New Roman" w:hAnsi="Times New Roman"/>
          <w:color w:val="000000"/>
          <w:sz w:val="28"/>
          <w:lang w:val="ru-RU"/>
        </w:rPr>
        <w:t xml:space="preserve">(не менее одного </w:t>
      </w:r>
      <w:r w:rsidRPr="00612D01">
        <w:rPr>
          <w:rFonts w:ascii="Times New Roman" w:hAnsi="Times New Roman"/>
          <w:color w:val="000000"/>
          <w:sz w:val="28"/>
          <w:lang w:val="ru-RU"/>
        </w:rPr>
        <w:t>произведения по выбору). Например, «Очарованный странник», «Однодум» и др.</w:t>
      </w:r>
      <w:bookmarkEnd w:id="8"/>
    </w:p>
    <w:p w:rsidR="00906763" w:rsidRPr="00612D01" w:rsidRDefault="00612D01">
      <w:pPr>
        <w:spacing w:after="0"/>
        <w:ind w:firstLine="600"/>
        <w:jc w:val="both"/>
        <w:rPr>
          <w:lang w:val="ru-RU"/>
        </w:rPr>
      </w:pPr>
      <w:r w:rsidRPr="00612D01">
        <w:rPr>
          <w:rFonts w:ascii="Times New Roman" w:hAnsi="Times New Roman"/>
          <w:b/>
          <w:color w:val="000000"/>
          <w:sz w:val="28"/>
          <w:lang w:val="ru-RU"/>
        </w:rPr>
        <w:t xml:space="preserve">А. П. Чехов. </w:t>
      </w:r>
      <w:r w:rsidRPr="00612D01">
        <w:rPr>
          <w:rFonts w:ascii="Times New Roman" w:hAnsi="Times New Roman"/>
          <w:color w:val="000000"/>
          <w:sz w:val="28"/>
          <w:lang w:val="ru-RU"/>
        </w:rPr>
        <w:t xml:space="preserve">Рассказы </w:t>
      </w:r>
      <w:bookmarkStart w:id="9" w:name="b3d897a5-ac88-4049-9662-d528178c90e0"/>
      <w:r w:rsidRPr="00612D01">
        <w:rPr>
          <w:rFonts w:ascii="Times New Roman" w:hAnsi="Times New Roman"/>
          <w:color w:val="000000"/>
          <w:sz w:val="28"/>
          <w:lang w:val="ru-RU"/>
        </w:rPr>
        <w:t>(не менее трёх по выбору). Например, «Студент», «Ионыч», «Дама с собачкой», «Человек в футляре» и др.</w:t>
      </w:r>
      <w:bookmarkEnd w:id="9"/>
    </w:p>
    <w:p w:rsidR="00906763" w:rsidRPr="00612D01" w:rsidRDefault="00612D01">
      <w:pPr>
        <w:spacing w:after="0"/>
        <w:ind w:firstLine="600"/>
        <w:jc w:val="both"/>
        <w:rPr>
          <w:lang w:val="ru-RU"/>
        </w:rPr>
      </w:pPr>
      <w:r w:rsidRPr="00612D01">
        <w:rPr>
          <w:rFonts w:ascii="Times New Roman" w:hAnsi="Times New Roman"/>
          <w:color w:val="000000"/>
          <w:sz w:val="28"/>
          <w:lang w:val="ru-RU"/>
        </w:rPr>
        <w:t>Комедия «Вишнёвый сад».</w:t>
      </w:r>
    </w:p>
    <w:p w:rsidR="00906763" w:rsidRPr="00612D01" w:rsidRDefault="00612D01">
      <w:pPr>
        <w:spacing w:after="0"/>
        <w:ind w:firstLine="600"/>
        <w:jc w:val="both"/>
        <w:rPr>
          <w:lang w:val="ru-RU"/>
        </w:rPr>
      </w:pPr>
      <w:r w:rsidRPr="00612D01">
        <w:rPr>
          <w:rFonts w:ascii="Times New Roman" w:hAnsi="Times New Roman"/>
          <w:b/>
          <w:color w:val="000000"/>
          <w:sz w:val="28"/>
          <w:lang w:val="ru-RU"/>
        </w:rPr>
        <w:t xml:space="preserve">Литературная критика второй </w:t>
      </w:r>
      <w:r w:rsidRPr="00612D01">
        <w:rPr>
          <w:rFonts w:ascii="Times New Roman" w:hAnsi="Times New Roman"/>
          <w:b/>
          <w:color w:val="000000"/>
          <w:sz w:val="28"/>
          <w:lang w:val="ru-RU"/>
        </w:rPr>
        <w:t xml:space="preserve">половины </w:t>
      </w:r>
      <w:r>
        <w:rPr>
          <w:rFonts w:ascii="Times New Roman" w:hAnsi="Times New Roman"/>
          <w:b/>
          <w:color w:val="000000"/>
          <w:sz w:val="28"/>
        </w:rPr>
        <w:t>XIX</w:t>
      </w:r>
      <w:r w:rsidRPr="00612D01">
        <w:rPr>
          <w:rFonts w:ascii="Times New Roman" w:hAnsi="Times New Roman"/>
          <w:b/>
          <w:color w:val="000000"/>
          <w:sz w:val="28"/>
          <w:lang w:val="ru-RU"/>
        </w:rPr>
        <w:t xml:space="preserve"> века</w:t>
      </w:r>
    </w:p>
    <w:p w:rsidR="00906763" w:rsidRPr="00612D01" w:rsidRDefault="00612D01">
      <w:pPr>
        <w:spacing w:after="0"/>
        <w:ind w:firstLine="600"/>
        <w:jc w:val="both"/>
        <w:rPr>
          <w:lang w:val="ru-RU"/>
        </w:rPr>
      </w:pPr>
      <w:r w:rsidRPr="00612D01">
        <w:rPr>
          <w:rFonts w:ascii="Times New Roman" w:hAnsi="Times New Roman"/>
          <w:color w:val="000000"/>
          <w:sz w:val="28"/>
          <w:lang w:val="ru-RU"/>
        </w:rPr>
        <w:t xml:space="preserve">Статьи </w:t>
      </w:r>
      <w:r>
        <w:rPr>
          <w:rFonts w:ascii="Times New Roman" w:hAnsi="Times New Roman"/>
          <w:color w:val="000000"/>
          <w:sz w:val="28"/>
        </w:rPr>
        <w:t>H</w:t>
      </w:r>
      <w:r w:rsidRPr="00612D01">
        <w:rPr>
          <w:rFonts w:ascii="Times New Roman" w:hAnsi="Times New Roman"/>
          <w:color w:val="000000"/>
          <w:sz w:val="28"/>
          <w:lang w:val="ru-RU"/>
        </w:rPr>
        <w:t xml:space="preserve">. А. Добролюбова «Луч света в тёмном царстве», «Что такое обломовщина?», Д. И. Писарева «Базаров» и др. </w:t>
      </w:r>
      <w:bookmarkStart w:id="10" w:name="04a2e017-0885-41b9-bb17-f10d0bd9f094"/>
      <w:r w:rsidRPr="00612D01">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0"/>
    </w:p>
    <w:p w:rsidR="00906763" w:rsidRPr="00612D01" w:rsidRDefault="00612D01">
      <w:pPr>
        <w:spacing w:after="0"/>
        <w:ind w:firstLine="600"/>
        <w:jc w:val="both"/>
        <w:rPr>
          <w:lang w:val="ru-RU"/>
        </w:rPr>
      </w:pPr>
      <w:r w:rsidRPr="00612D01">
        <w:rPr>
          <w:rFonts w:ascii="Times New Roman" w:hAnsi="Times New Roman"/>
          <w:b/>
          <w:color w:val="000000"/>
          <w:sz w:val="28"/>
          <w:lang w:val="ru-RU"/>
        </w:rPr>
        <w:t>Литература народов России</w:t>
      </w:r>
      <w:r w:rsidRPr="00612D01">
        <w:rPr>
          <w:rFonts w:ascii="Times New Roman" w:hAnsi="Times New Roman"/>
          <w:color w:val="000000"/>
          <w:sz w:val="28"/>
          <w:lang w:val="ru-RU"/>
        </w:rPr>
        <w:t xml:space="preserve"> </w:t>
      </w:r>
    </w:p>
    <w:p w:rsidR="00906763" w:rsidRPr="00612D01" w:rsidRDefault="00612D01">
      <w:pPr>
        <w:spacing w:after="0"/>
        <w:ind w:firstLine="600"/>
        <w:jc w:val="both"/>
        <w:rPr>
          <w:lang w:val="ru-RU"/>
        </w:rPr>
      </w:pPr>
      <w:r w:rsidRPr="00612D01">
        <w:rPr>
          <w:rFonts w:ascii="Times New Roman" w:hAnsi="Times New Roman"/>
          <w:color w:val="000000"/>
          <w:sz w:val="28"/>
          <w:lang w:val="ru-RU"/>
        </w:rPr>
        <w:t>Стихотвор</w:t>
      </w:r>
      <w:r w:rsidRPr="00612D01">
        <w:rPr>
          <w:rFonts w:ascii="Times New Roman" w:hAnsi="Times New Roman"/>
          <w:color w:val="000000"/>
          <w:sz w:val="28"/>
          <w:lang w:val="ru-RU"/>
        </w:rPr>
        <w:t xml:space="preserve">ения </w:t>
      </w:r>
      <w:bookmarkStart w:id="11" w:name="3b5cbcbb-b3a7-4749-abe3-3cc4e5bb2c8e"/>
      <w:r w:rsidRPr="00612D01">
        <w:rPr>
          <w:rFonts w:ascii="Times New Roman" w:hAnsi="Times New Roman"/>
          <w:color w:val="000000"/>
          <w:sz w:val="28"/>
          <w:lang w:val="ru-RU"/>
        </w:rPr>
        <w:t>(не менее одного по выбору). Например, Г. Тукая, К. Хетагурова и др.</w:t>
      </w:r>
      <w:bookmarkEnd w:id="11"/>
    </w:p>
    <w:p w:rsidR="00906763" w:rsidRPr="00612D01" w:rsidRDefault="00612D01">
      <w:pPr>
        <w:spacing w:after="0"/>
        <w:ind w:firstLine="600"/>
        <w:jc w:val="both"/>
        <w:rPr>
          <w:lang w:val="ru-RU"/>
        </w:rPr>
      </w:pPr>
      <w:r w:rsidRPr="00612D01">
        <w:rPr>
          <w:rFonts w:ascii="Times New Roman" w:hAnsi="Times New Roman"/>
          <w:b/>
          <w:color w:val="000000"/>
          <w:sz w:val="28"/>
          <w:lang w:val="ru-RU"/>
        </w:rPr>
        <w:t>Зарубежная литература</w:t>
      </w:r>
    </w:p>
    <w:p w:rsidR="00906763" w:rsidRPr="00612D01" w:rsidRDefault="00612D01">
      <w:pPr>
        <w:spacing w:after="0"/>
        <w:ind w:firstLine="600"/>
        <w:jc w:val="both"/>
        <w:rPr>
          <w:lang w:val="ru-RU"/>
        </w:rPr>
      </w:pPr>
      <w:r w:rsidRPr="00612D01">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612D01">
        <w:rPr>
          <w:rFonts w:ascii="Times New Roman" w:hAnsi="Times New Roman"/>
          <w:b/>
          <w:color w:val="000000"/>
          <w:sz w:val="28"/>
          <w:lang w:val="ru-RU"/>
        </w:rPr>
        <w:t xml:space="preserve"> века</w:t>
      </w:r>
      <w:r w:rsidRPr="00612D01">
        <w:rPr>
          <w:rFonts w:ascii="Times New Roman" w:hAnsi="Times New Roman"/>
          <w:color w:val="000000"/>
          <w:sz w:val="28"/>
          <w:lang w:val="ru-RU"/>
        </w:rPr>
        <w:t xml:space="preserve"> </w:t>
      </w:r>
      <w:bookmarkStart w:id="12" w:name="17f2a42b-a940-4cfd-a18f-21015aa4cb94"/>
      <w:r w:rsidRPr="00612D01">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w:t>
      </w:r>
      <w:r w:rsidRPr="00612D01">
        <w:rPr>
          <w:rFonts w:ascii="Times New Roman" w:hAnsi="Times New Roman"/>
          <w:color w:val="000000"/>
          <w:sz w:val="28"/>
          <w:lang w:val="ru-RU"/>
        </w:rPr>
        <w:t xml:space="preserve"> Флобера «Мадам Бовари» и др.</w:t>
      </w:r>
      <w:bookmarkEnd w:id="12"/>
    </w:p>
    <w:p w:rsidR="00906763" w:rsidRPr="00612D01" w:rsidRDefault="00612D01">
      <w:pPr>
        <w:spacing w:after="0"/>
        <w:ind w:firstLine="600"/>
        <w:jc w:val="both"/>
        <w:rPr>
          <w:lang w:val="ru-RU"/>
        </w:rPr>
      </w:pPr>
      <w:r w:rsidRPr="00612D01">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612D01">
        <w:rPr>
          <w:rFonts w:ascii="Times New Roman" w:hAnsi="Times New Roman"/>
          <w:b/>
          <w:color w:val="000000"/>
          <w:sz w:val="28"/>
          <w:lang w:val="ru-RU"/>
        </w:rPr>
        <w:t xml:space="preserve"> века</w:t>
      </w:r>
      <w:r w:rsidRPr="00612D01">
        <w:rPr>
          <w:rFonts w:ascii="Times New Roman" w:hAnsi="Times New Roman"/>
          <w:color w:val="000000"/>
          <w:sz w:val="28"/>
          <w:lang w:val="ru-RU"/>
        </w:rPr>
        <w:t xml:space="preserve"> </w:t>
      </w:r>
      <w:bookmarkStart w:id="13" w:name="8c1c8fd1-efb4-4f51-b941-6453d6bfb8b8"/>
      <w:r w:rsidRPr="00612D01">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13"/>
    </w:p>
    <w:p w:rsidR="00906763" w:rsidRPr="00612D01" w:rsidRDefault="00612D01">
      <w:pPr>
        <w:spacing w:after="0"/>
        <w:ind w:firstLine="600"/>
        <w:jc w:val="both"/>
        <w:rPr>
          <w:lang w:val="ru-RU"/>
        </w:rPr>
      </w:pPr>
      <w:r w:rsidRPr="00612D01">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612D01">
        <w:rPr>
          <w:rFonts w:ascii="Times New Roman" w:hAnsi="Times New Roman"/>
          <w:b/>
          <w:color w:val="000000"/>
          <w:spacing w:val="-4"/>
          <w:sz w:val="28"/>
          <w:lang w:val="ru-RU"/>
        </w:rPr>
        <w:t xml:space="preserve"> века</w:t>
      </w:r>
      <w:r w:rsidRPr="00612D01">
        <w:rPr>
          <w:rFonts w:ascii="Times New Roman" w:hAnsi="Times New Roman"/>
          <w:color w:val="000000"/>
          <w:spacing w:val="-4"/>
          <w:sz w:val="28"/>
          <w:lang w:val="ru-RU"/>
        </w:rPr>
        <w:t xml:space="preserve"> </w:t>
      </w:r>
      <w:bookmarkStart w:id="14" w:name="ae74ab82-e821-4eb4-b0bf-0ee6839f9b5f"/>
      <w:r w:rsidRPr="00612D01">
        <w:rPr>
          <w:rFonts w:ascii="Times New Roman" w:hAnsi="Times New Roman"/>
          <w:color w:val="000000"/>
          <w:spacing w:val="-4"/>
          <w:sz w:val="28"/>
          <w:lang w:val="ru-RU"/>
        </w:rPr>
        <w:t>(не менее одного произведе</w:t>
      </w:r>
      <w:r w:rsidRPr="00612D01">
        <w:rPr>
          <w:rFonts w:ascii="Times New Roman" w:hAnsi="Times New Roman"/>
          <w:color w:val="000000"/>
          <w:spacing w:val="-4"/>
          <w:sz w:val="28"/>
          <w:lang w:val="ru-RU"/>
        </w:rPr>
        <w:t>ния по выбору). Например, пьеса Г. Ибсена «Кукольный дом» и др.</w:t>
      </w:r>
      <w:bookmarkEnd w:id="14"/>
    </w:p>
    <w:p w:rsidR="00906763" w:rsidRPr="00612D01" w:rsidRDefault="00612D01">
      <w:pPr>
        <w:spacing w:after="0"/>
        <w:ind w:left="120"/>
        <w:rPr>
          <w:lang w:val="ru-RU"/>
        </w:rPr>
      </w:pPr>
      <w:r w:rsidRPr="00612D01">
        <w:rPr>
          <w:rFonts w:ascii="Times New Roman" w:hAnsi="Times New Roman"/>
          <w:b/>
          <w:color w:val="000000"/>
          <w:sz w:val="28"/>
          <w:lang w:val="ru-RU"/>
        </w:rPr>
        <w:t>11 КЛАСС</w:t>
      </w:r>
    </w:p>
    <w:p w:rsidR="00906763" w:rsidRPr="00612D01" w:rsidRDefault="00612D01">
      <w:pPr>
        <w:spacing w:after="0"/>
        <w:ind w:firstLine="600"/>
        <w:jc w:val="both"/>
        <w:rPr>
          <w:lang w:val="ru-RU"/>
        </w:rPr>
      </w:pPr>
      <w:r w:rsidRPr="00612D01">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612D01">
        <w:rPr>
          <w:rFonts w:ascii="Times New Roman" w:hAnsi="Times New Roman"/>
          <w:b/>
          <w:color w:val="000000"/>
          <w:sz w:val="28"/>
          <w:lang w:val="ru-RU"/>
        </w:rPr>
        <w:t xml:space="preserve"> – начала ХХ века</w:t>
      </w:r>
    </w:p>
    <w:p w:rsidR="00906763" w:rsidRPr="00612D01" w:rsidRDefault="00612D01">
      <w:pPr>
        <w:spacing w:after="0"/>
        <w:ind w:firstLine="600"/>
        <w:jc w:val="both"/>
        <w:rPr>
          <w:lang w:val="ru-RU"/>
        </w:rPr>
      </w:pPr>
      <w:r w:rsidRPr="00612D01">
        <w:rPr>
          <w:rFonts w:ascii="Times New Roman" w:hAnsi="Times New Roman"/>
          <w:b/>
          <w:color w:val="000000"/>
          <w:sz w:val="28"/>
          <w:lang w:val="ru-RU"/>
        </w:rPr>
        <w:t>А. И. Куприн.</w:t>
      </w:r>
      <w:r w:rsidRPr="00612D01">
        <w:rPr>
          <w:rFonts w:ascii="Times New Roman" w:hAnsi="Times New Roman"/>
          <w:color w:val="000000"/>
          <w:sz w:val="28"/>
          <w:lang w:val="ru-RU"/>
        </w:rPr>
        <w:t xml:space="preserve"> Рассказы и повести </w:t>
      </w:r>
      <w:bookmarkStart w:id="15" w:name="f5b4f9c4-7443-4753-ba4c-a2c07976aef2"/>
      <w:r w:rsidRPr="00612D01">
        <w:rPr>
          <w:rFonts w:ascii="Times New Roman" w:hAnsi="Times New Roman"/>
          <w:color w:val="000000"/>
          <w:sz w:val="28"/>
          <w:lang w:val="ru-RU"/>
        </w:rPr>
        <w:t>(одно произведение по выбору). Например, «Гранатовый браслет», «Олеся» и др.</w:t>
      </w:r>
      <w:bookmarkEnd w:id="15"/>
    </w:p>
    <w:p w:rsidR="00906763" w:rsidRPr="00612D01" w:rsidRDefault="00612D01">
      <w:pPr>
        <w:spacing w:after="0"/>
        <w:ind w:firstLine="600"/>
        <w:jc w:val="both"/>
        <w:rPr>
          <w:lang w:val="ru-RU"/>
        </w:rPr>
      </w:pPr>
      <w:r w:rsidRPr="00612D01">
        <w:rPr>
          <w:rFonts w:ascii="Times New Roman" w:hAnsi="Times New Roman"/>
          <w:b/>
          <w:color w:val="000000"/>
          <w:sz w:val="28"/>
          <w:lang w:val="ru-RU"/>
        </w:rPr>
        <w:t>Л. Н. Андреев.</w:t>
      </w:r>
      <w:r w:rsidRPr="00612D01">
        <w:rPr>
          <w:rFonts w:ascii="Times New Roman" w:hAnsi="Times New Roman"/>
          <w:color w:val="000000"/>
          <w:sz w:val="28"/>
          <w:lang w:val="ru-RU"/>
        </w:rPr>
        <w:t xml:space="preserve"> Рассказы и повести </w:t>
      </w:r>
      <w:bookmarkStart w:id="16" w:name="dc41bc66-179d-4397-83fd-ca30bee83713"/>
      <w:r w:rsidRPr="00612D01">
        <w:rPr>
          <w:rFonts w:ascii="Times New Roman" w:hAnsi="Times New Roman"/>
          <w:color w:val="000000"/>
          <w:sz w:val="28"/>
          <w:lang w:val="ru-RU"/>
        </w:rPr>
        <w:t>(</w:t>
      </w:r>
      <w:r w:rsidRPr="00612D01">
        <w:rPr>
          <w:rFonts w:ascii="Times New Roman" w:hAnsi="Times New Roman"/>
          <w:color w:val="000000"/>
          <w:sz w:val="28"/>
          <w:lang w:val="ru-RU"/>
        </w:rPr>
        <w:t>одно произведение по выбору). Например, «Иуда Искариот», «Большой шлем» и др.</w:t>
      </w:r>
      <w:bookmarkEnd w:id="16"/>
    </w:p>
    <w:p w:rsidR="00906763" w:rsidRPr="00612D01" w:rsidRDefault="00612D01">
      <w:pPr>
        <w:spacing w:after="0"/>
        <w:ind w:firstLine="600"/>
        <w:jc w:val="both"/>
        <w:rPr>
          <w:lang w:val="ru-RU"/>
        </w:rPr>
      </w:pPr>
      <w:r w:rsidRPr="00612D01">
        <w:rPr>
          <w:rFonts w:ascii="Times New Roman" w:hAnsi="Times New Roman"/>
          <w:b/>
          <w:color w:val="000000"/>
          <w:sz w:val="28"/>
          <w:lang w:val="ru-RU"/>
        </w:rPr>
        <w:t>М. Горький.</w:t>
      </w:r>
      <w:r w:rsidRPr="00612D01">
        <w:rPr>
          <w:rFonts w:ascii="Times New Roman" w:hAnsi="Times New Roman"/>
          <w:color w:val="000000"/>
          <w:sz w:val="28"/>
          <w:lang w:val="ru-RU"/>
        </w:rPr>
        <w:t xml:space="preserve"> Рассказы </w:t>
      </w:r>
      <w:bookmarkStart w:id="17" w:name="872871ae-76b1-4069-99bb-4813aeaf5b5f"/>
      <w:r w:rsidRPr="00612D01">
        <w:rPr>
          <w:rFonts w:ascii="Times New Roman" w:hAnsi="Times New Roman"/>
          <w:color w:val="000000"/>
          <w:sz w:val="28"/>
          <w:lang w:val="ru-RU"/>
        </w:rPr>
        <w:t>(один по выбору). Например, «Старуха Изергиль», «Макар Чудра», «Коновалов» и др.</w:t>
      </w:r>
      <w:bookmarkEnd w:id="17"/>
    </w:p>
    <w:p w:rsidR="00906763" w:rsidRPr="00612D01" w:rsidRDefault="00612D01">
      <w:pPr>
        <w:spacing w:after="0"/>
        <w:ind w:firstLine="600"/>
        <w:jc w:val="both"/>
        <w:rPr>
          <w:lang w:val="ru-RU"/>
        </w:rPr>
      </w:pPr>
      <w:r w:rsidRPr="00612D01">
        <w:rPr>
          <w:rFonts w:ascii="Times New Roman" w:hAnsi="Times New Roman"/>
          <w:color w:val="000000"/>
          <w:sz w:val="28"/>
          <w:lang w:val="ru-RU"/>
        </w:rPr>
        <w:t>Пьеса «На дне».</w:t>
      </w:r>
    </w:p>
    <w:p w:rsidR="00906763" w:rsidRPr="00612D01" w:rsidRDefault="00612D01">
      <w:pPr>
        <w:spacing w:after="0"/>
        <w:ind w:firstLine="600"/>
        <w:jc w:val="both"/>
        <w:rPr>
          <w:lang w:val="ru-RU"/>
        </w:rPr>
      </w:pPr>
      <w:r w:rsidRPr="00612D01">
        <w:rPr>
          <w:rFonts w:ascii="Times New Roman" w:hAnsi="Times New Roman"/>
          <w:b/>
          <w:color w:val="000000"/>
          <w:sz w:val="28"/>
          <w:lang w:val="ru-RU"/>
        </w:rPr>
        <w:t>Стихотворения поэтов Серебряного века</w:t>
      </w:r>
      <w:r w:rsidRPr="00612D01">
        <w:rPr>
          <w:rFonts w:ascii="Times New Roman" w:hAnsi="Times New Roman"/>
          <w:color w:val="000000"/>
          <w:sz w:val="28"/>
          <w:lang w:val="ru-RU"/>
        </w:rPr>
        <w:t xml:space="preserve"> </w:t>
      </w:r>
      <w:bookmarkStart w:id="18" w:name="85731615-6e36-4826-951f-8361c95154e0"/>
      <w:r w:rsidRPr="00612D01">
        <w:rPr>
          <w:rFonts w:ascii="Times New Roman" w:hAnsi="Times New Roman"/>
          <w:color w:val="000000"/>
          <w:sz w:val="28"/>
          <w:lang w:val="ru-RU"/>
        </w:rPr>
        <w:t>(не менее двух стихотв</w:t>
      </w:r>
      <w:r w:rsidRPr="00612D01">
        <w:rPr>
          <w:rFonts w:ascii="Times New Roman" w:hAnsi="Times New Roman"/>
          <w:color w:val="000000"/>
          <w:sz w:val="28"/>
          <w:lang w:val="ru-RU"/>
        </w:rPr>
        <w:t>орений одного поэта по выбору). Например, стихотворения К. Д. Бальмонта, М. А. Волошина, Н. С. Гумилёва и др.</w:t>
      </w:r>
      <w:bookmarkEnd w:id="18"/>
    </w:p>
    <w:p w:rsidR="00906763" w:rsidRPr="00612D01" w:rsidRDefault="00612D01">
      <w:pPr>
        <w:spacing w:after="0"/>
        <w:ind w:firstLine="600"/>
        <w:jc w:val="both"/>
        <w:rPr>
          <w:lang w:val="ru-RU"/>
        </w:rPr>
      </w:pPr>
      <w:r w:rsidRPr="00612D01">
        <w:rPr>
          <w:rFonts w:ascii="Times New Roman" w:hAnsi="Times New Roman"/>
          <w:b/>
          <w:color w:val="000000"/>
          <w:sz w:val="28"/>
          <w:lang w:val="ru-RU"/>
        </w:rPr>
        <w:t>Литература ХХ века</w:t>
      </w:r>
    </w:p>
    <w:p w:rsidR="00906763" w:rsidRPr="00612D01" w:rsidRDefault="00612D01">
      <w:pPr>
        <w:spacing w:after="0"/>
        <w:ind w:firstLine="600"/>
        <w:jc w:val="both"/>
        <w:rPr>
          <w:lang w:val="ru-RU"/>
        </w:rPr>
      </w:pPr>
      <w:r w:rsidRPr="00612D01">
        <w:rPr>
          <w:rFonts w:ascii="Times New Roman" w:hAnsi="Times New Roman"/>
          <w:b/>
          <w:color w:val="000000"/>
          <w:sz w:val="28"/>
          <w:lang w:val="ru-RU"/>
        </w:rPr>
        <w:t xml:space="preserve">И. А. Бунин. </w:t>
      </w:r>
      <w:r w:rsidRPr="00612D01">
        <w:rPr>
          <w:rFonts w:ascii="Times New Roman" w:hAnsi="Times New Roman"/>
          <w:color w:val="000000"/>
          <w:sz w:val="28"/>
          <w:lang w:val="ru-RU"/>
        </w:rPr>
        <w:t xml:space="preserve">Рассказы </w:t>
      </w:r>
      <w:bookmarkStart w:id="19" w:name="70a97074-7d81-4748-b129-2726f2b71a29"/>
      <w:r w:rsidRPr="00612D01">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19"/>
    </w:p>
    <w:p w:rsidR="00906763" w:rsidRPr="00612D01" w:rsidRDefault="00612D01">
      <w:pPr>
        <w:spacing w:after="0"/>
        <w:ind w:firstLine="600"/>
        <w:jc w:val="both"/>
        <w:rPr>
          <w:lang w:val="ru-RU"/>
        </w:rPr>
      </w:pPr>
      <w:r w:rsidRPr="00612D01">
        <w:rPr>
          <w:rFonts w:ascii="Times New Roman" w:hAnsi="Times New Roman"/>
          <w:b/>
          <w:color w:val="000000"/>
          <w:sz w:val="28"/>
          <w:lang w:val="ru-RU"/>
        </w:rPr>
        <w:t xml:space="preserve">А. А. Блок. </w:t>
      </w:r>
      <w:r w:rsidRPr="00612D01">
        <w:rPr>
          <w:rFonts w:ascii="Times New Roman" w:hAnsi="Times New Roman"/>
          <w:color w:val="000000"/>
          <w:sz w:val="28"/>
          <w:lang w:val="ru-RU"/>
        </w:rPr>
        <w:t xml:space="preserve">Стихотворения </w:t>
      </w:r>
      <w:bookmarkStart w:id="20" w:name="a4a6f4cc-a053-4bb5-b25e-c30aaf2ca70a"/>
      <w:r w:rsidRPr="00612D01">
        <w:rPr>
          <w:rFonts w:ascii="Times New Roman" w:hAnsi="Times New Roman"/>
          <w:color w:val="000000"/>
          <w:sz w:val="28"/>
          <w:lang w:val="ru-RU"/>
        </w:rPr>
        <w:t xml:space="preserve">(не менее трёх по выбору). Например, «Незнакомка», «Россия», «Ночь, улица, фонарь, аптека…», «Река </w:t>
      </w:r>
      <w:r w:rsidRPr="00612D01">
        <w:rPr>
          <w:rFonts w:ascii="Times New Roman" w:hAnsi="Times New Roman"/>
          <w:color w:val="000000"/>
          <w:sz w:val="28"/>
          <w:lang w:val="ru-RU"/>
        </w:rPr>
        <w:lastRenderedPageBreak/>
        <w:t>раскинулась. Течёт, грустит лениво…» (из цикла «На поле Куликовом»), «На железной дороге», «О доблестях, о подвигах, о славе...», «</w:t>
      </w:r>
      <w:r w:rsidRPr="00612D01">
        <w:rPr>
          <w:rFonts w:ascii="Times New Roman" w:hAnsi="Times New Roman"/>
          <w:color w:val="000000"/>
          <w:sz w:val="28"/>
          <w:lang w:val="ru-RU"/>
        </w:rPr>
        <w:t>О, весна, без конца и без краю…», «О, я хочу безумно жить…» и др.</w:t>
      </w:r>
      <w:bookmarkEnd w:id="20"/>
    </w:p>
    <w:p w:rsidR="00906763" w:rsidRPr="00612D01" w:rsidRDefault="00612D01">
      <w:pPr>
        <w:spacing w:after="0"/>
        <w:ind w:firstLine="600"/>
        <w:jc w:val="both"/>
        <w:rPr>
          <w:lang w:val="ru-RU"/>
        </w:rPr>
      </w:pPr>
      <w:r w:rsidRPr="00612D01">
        <w:rPr>
          <w:rFonts w:ascii="Times New Roman" w:hAnsi="Times New Roman"/>
          <w:color w:val="000000"/>
          <w:sz w:val="28"/>
          <w:lang w:val="ru-RU"/>
        </w:rPr>
        <w:t>Поэма «Двенадцать».</w:t>
      </w:r>
    </w:p>
    <w:p w:rsidR="00906763" w:rsidRPr="00612D01" w:rsidRDefault="00612D01">
      <w:pPr>
        <w:spacing w:after="0"/>
        <w:ind w:firstLine="600"/>
        <w:jc w:val="both"/>
        <w:rPr>
          <w:lang w:val="ru-RU"/>
        </w:rPr>
      </w:pPr>
      <w:r w:rsidRPr="00612D01">
        <w:rPr>
          <w:rFonts w:ascii="Times New Roman" w:hAnsi="Times New Roman"/>
          <w:b/>
          <w:color w:val="000000"/>
          <w:sz w:val="28"/>
          <w:lang w:val="ru-RU"/>
        </w:rPr>
        <w:t>В. В. Маяковский.</w:t>
      </w:r>
      <w:r w:rsidRPr="00612D01">
        <w:rPr>
          <w:rFonts w:ascii="Times New Roman" w:hAnsi="Times New Roman"/>
          <w:color w:val="000000"/>
          <w:sz w:val="28"/>
          <w:lang w:val="ru-RU"/>
        </w:rPr>
        <w:t xml:space="preserve"> Стихотворения </w:t>
      </w:r>
      <w:bookmarkStart w:id="21" w:name="2b3c2a47-fe46-4b3a-9c30-5945d739859d"/>
      <w:r w:rsidRPr="00612D01">
        <w:rPr>
          <w:rFonts w:ascii="Times New Roman" w:hAnsi="Times New Roman"/>
          <w:color w:val="000000"/>
          <w:sz w:val="28"/>
          <w:lang w:val="ru-RU"/>
        </w:rPr>
        <w:t>(не менее трёх по выбору). Например, «А вы могли бы?», «Нате!», «Послушайте!», «Лиличка!», «Юбилейное», «Прозаседавшиеся», «Письмо Татьяне</w:t>
      </w:r>
      <w:r w:rsidRPr="00612D01">
        <w:rPr>
          <w:rFonts w:ascii="Times New Roman" w:hAnsi="Times New Roman"/>
          <w:color w:val="000000"/>
          <w:sz w:val="28"/>
          <w:lang w:val="ru-RU"/>
        </w:rPr>
        <w:t xml:space="preserve"> Яковлевой» и др.</w:t>
      </w:r>
      <w:bookmarkEnd w:id="21"/>
    </w:p>
    <w:p w:rsidR="00906763" w:rsidRPr="00612D01" w:rsidRDefault="00612D01">
      <w:pPr>
        <w:spacing w:after="0"/>
        <w:ind w:firstLine="600"/>
        <w:jc w:val="both"/>
        <w:rPr>
          <w:lang w:val="ru-RU"/>
        </w:rPr>
      </w:pPr>
      <w:r w:rsidRPr="00612D01">
        <w:rPr>
          <w:rFonts w:ascii="Times New Roman" w:hAnsi="Times New Roman"/>
          <w:color w:val="000000"/>
          <w:sz w:val="28"/>
          <w:lang w:val="ru-RU"/>
        </w:rPr>
        <w:t>Поэма «Облако в штанах».</w:t>
      </w:r>
    </w:p>
    <w:p w:rsidR="00906763" w:rsidRPr="00612D01" w:rsidRDefault="00612D01">
      <w:pPr>
        <w:spacing w:after="0"/>
        <w:ind w:firstLine="600"/>
        <w:jc w:val="both"/>
        <w:rPr>
          <w:lang w:val="ru-RU"/>
        </w:rPr>
      </w:pPr>
      <w:r w:rsidRPr="00612D01">
        <w:rPr>
          <w:rFonts w:ascii="Times New Roman" w:hAnsi="Times New Roman"/>
          <w:b/>
          <w:color w:val="000000"/>
          <w:sz w:val="28"/>
          <w:lang w:val="ru-RU"/>
        </w:rPr>
        <w:t>С. А. Есенин.</w:t>
      </w:r>
      <w:r w:rsidRPr="00612D01">
        <w:rPr>
          <w:rFonts w:ascii="Times New Roman" w:hAnsi="Times New Roman"/>
          <w:color w:val="000000"/>
          <w:sz w:val="28"/>
          <w:lang w:val="ru-RU"/>
        </w:rPr>
        <w:t xml:space="preserve"> Стихотворения </w:t>
      </w:r>
      <w:bookmarkStart w:id="22" w:name="5201aaf3-88ee-4d00-a7eb-0a51549556d7"/>
      <w:r w:rsidRPr="00612D01">
        <w:rPr>
          <w:rFonts w:ascii="Times New Roman" w:hAnsi="Times New Roman"/>
          <w:color w:val="000000"/>
          <w:sz w:val="28"/>
          <w:lang w:val="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w:t>
      </w:r>
      <w:r w:rsidRPr="00612D01">
        <w:rPr>
          <w:rFonts w:ascii="Times New Roman" w:hAnsi="Times New Roman"/>
          <w:color w:val="000000"/>
          <w:sz w:val="28"/>
          <w:lang w:val="ru-RU"/>
        </w:rPr>
        <w:t xml:space="preserve"> плачу…», «Я последний поэт деревни…», «Русь Советская», «Низкий дом с голубыми ставнями...» и др.</w:t>
      </w:r>
      <w:bookmarkEnd w:id="22"/>
    </w:p>
    <w:p w:rsidR="00906763" w:rsidRPr="00612D01" w:rsidRDefault="00612D01">
      <w:pPr>
        <w:spacing w:after="0"/>
        <w:ind w:firstLine="600"/>
        <w:jc w:val="both"/>
        <w:rPr>
          <w:lang w:val="ru-RU"/>
        </w:rPr>
      </w:pPr>
      <w:r w:rsidRPr="00612D01">
        <w:rPr>
          <w:rFonts w:ascii="Times New Roman" w:hAnsi="Times New Roman"/>
          <w:b/>
          <w:color w:val="000000"/>
          <w:sz w:val="28"/>
          <w:lang w:val="ru-RU"/>
        </w:rPr>
        <w:t xml:space="preserve">О. Э. Мандельштам. </w:t>
      </w:r>
      <w:r w:rsidRPr="00612D01">
        <w:rPr>
          <w:rFonts w:ascii="Times New Roman" w:hAnsi="Times New Roman"/>
          <w:color w:val="000000"/>
          <w:sz w:val="28"/>
          <w:lang w:val="ru-RU"/>
        </w:rPr>
        <w:t xml:space="preserve">Стихотворения </w:t>
      </w:r>
      <w:bookmarkStart w:id="23" w:name="d5b7ec4e-d33b-40d4-8b9c-bf970e0bbae0"/>
      <w:r w:rsidRPr="00612D01">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w:t>
      </w:r>
      <w:r w:rsidRPr="00612D01">
        <w:rPr>
          <w:rFonts w:ascii="Times New Roman" w:hAnsi="Times New Roman"/>
          <w:color w:val="000000"/>
          <w:sz w:val="28"/>
          <w:lang w:val="ru-RU"/>
        </w:rPr>
        <w:t>, «Мы живём, под собою не чуя страны…» и др.</w:t>
      </w:r>
      <w:bookmarkEnd w:id="23"/>
    </w:p>
    <w:p w:rsidR="00906763" w:rsidRPr="00612D01" w:rsidRDefault="00612D01">
      <w:pPr>
        <w:spacing w:after="0"/>
        <w:ind w:firstLine="600"/>
        <w:jc w:val="both"/>
        <w:rPr>
          <w:lang w:val="ru-RU"/>
        </w:rPr>
      </w:pPr>
      <w:r w:rsidRPr="00612D01">
        <w:rPr>
          <w:rFonts w:ascii="Times New Roman" w:hAnsi="Times New Roman"/>
          <w:b/>
          <w:color w:val="000000"/>
          <w:sz w:val="28"/>
          <w:lang w:val="ru-RU"/>
        </w:rPr>
        <w:t xml:space="preserve">М. И. Цветаева. </w:t>
      </w:r>
      <w:r w:rsidRPr="00612D01">
        <w:rPr>
          <w:rFonts w:ascii="Times New Roman" w:hAnsi="Times New Roman"/>
          <w:color w:val="000000"/>
          <w:sz w:val="28"/>
          <w:lang w:val="ru-RU"/>
        </w:rPr>
        <w:t xml:space="preserve">Стихотворения </w:t>
      </w:r>
      <w:bookmarkStart w:id="24" w:name="9f93f7c1-1e22-45d6-9a45-d041873c5e06"/>
      <w:r w:rsidRPr="00612D01">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w:t>
      </w:r>
      <w:r w:rsidRPr="00612D01">
        <w:rPr>
          <w:rFonts w:ascii="Times New Roman" w:hAnsi="Times New Roman"/>
          <w:color w:val="000000"/>
          <w:sz w:val="28"/>
          <w:lang w:val="ru-RU"/>
        </w:rPr>
        <w:t>й…», «Тоска по родине! Давно…», «Книги в красном переплёте», «Бабушке», «Красною кистью…» (из цикла «Стихи о Москве») и др.</w:t>
      </w:r>
      <w:bookmarkEnd w:id="24"/>
    </w:p>
    <w:p w:rsidR="00906763" w:rsidRPr="00612D01" w:rsidRDefault="00612D01">
      <w:pPr>
        <w:spacing w:after="0"/>
        <w:ind w:firstLine="600"/>
        <w:jc w:val="both"/>
        <w:rPr>
          <w:lang w:val="ru-RU"/>
        </w:rPr>
      </w:pPr>
      <w:r w:rsidRPr="00612D01">
        <w:rPr>
          <w:rFonts w:ascii="Times New Roman" w:hAnsi="Times New Roman"/>
          <w:b/>
          <w:color w:val="000000"/>
          <w:sz w:val="28"/>
          <w:lang w:val="ru-RU"/>
        </w:rPr>
        <w:t>А. А. Ахматова.</w:t>
      </w:r>
      <w:r w:rsidRPr="00612D01">
        <w:rPr>
          <w:rFonts w:ascii="Times New Roman" w:hAnsi="Times New Roman"/>
          <w:color w:val="000000"/>
          <w:sz w:val="28"/>
          <w:lang w:val="ru-RU"/>
        </w:rPr>
        <w:t xml:space="preserve"> Стихотворения </w:t>
      </w:r>
      <w:bookmarkStart w:id="25" w:name="3c0cb7ed-a0a7-4ce4-9002-bab0b002304c"/>
      <w:r w:rsidRPr="00612D01">
        <w:rPr>
          <w:rFonts w:ascii="Times New Roman" w:hAnsi="Times New Roman"/>
          <w:color w:val="000000"/>
          <w:sz w:val="28"/>
          <w:lang w:val="ru-RU"/>
        </w:rPr>
        <w:t>(не менее трёх по выбору). Например, «Песня последней встречи», «Сжала руки под тёмной вуалью…», «Смуг</w:t>
      </w:r>
      <w:r w:rsidRPr="00612D01">
        <w:rPr>
          <w:rFonts w:ascii="Times New Roman" w:hAnsi="Times New Roman"/>
          <w:color w:val="000000"/>
          <w:sz w:val="28"/>
          <w:lang w:val="ru-RU"/>
        </w:rPr>
        <w:t>лый отрок бродил по аллеям…», «Мне голос был. Он звал утешно…», «Не с теми я, кто бросил землю...», «Мужество», «Приморский сонет», «Родная земля» и др.</w:t>
      </w:r>
      <w:bookmarkEnd w:id="25"/>
    </w:p>
    <w:p w:rsidR="00906763" w:rsidRPr="00612D01" w:rsidRDefault="00612D01">
      <w:pPr>
        <w:spacing w:after="0"/>
        <w:ind w:firstLine="600"/>
        <w:jc w:val="both"/>
        <w:rPr>
          <w:lang w:val="ru-RU"/>
        </w:rPr>
      </w:pPr>
      <w:r w:rsidRPr="00612D01">
        <w:rPr>
          <w:rFonts w:ascii="Times New Roman" w:hAnsi="Times New Roman"/>
          <w:color w:val="000000"/>
          <w:sz w:val="28"/>
          <w:lang w:val="ru-RU"/>
        </w:rPr>
        <w:t>Поэма «Реквием».</w:t>
      </w:r>
    </w:p>
    <w:p w:rsidR="00906763" w:rsidRPr="00612D01" w:rsidRDefault="00612D01">
      <w:pPr>
        <w:spacing w:after="0"/>
        <w:ind w:firstLine="600"/>
        <w:jc w:val="both"/>
        <w:rPr>
          <w:lang w:val="ru-RU"/>
        </w:rPr>
      </w:pPr>
      <w:r w:rsidRPr="00612D01">
        <w:rPr>
          <w:rFonts w:ascii="Times New Roman" w:hAnsi="Times New Roman"/>
          <w:b/>
          <w:color w:val="000000"/>
          <w:sz w:val="28"/>
          <w:lang w:val="ru-RU"/>
        </w:rPr>
        <w:t>Н.А. Островский.</w:t>
      </w:r>
      <w:r w:rsidRPr="00612D01">
        <w:rPr>
          <w:rFonts w:ascii="Times New Roman" w:hAnsi="Times New Roman"/>
          <w:color w:val="000000"/>
          <w:sz w:val="28"/>
          <w:lang w:val="ru-RU"/>
        </w:rPr>
        <w:t xml:space="preserve"> Роман «Как закалялась сталь» </w:t>
      </w:r>
      <w:bookmarkStart w:id="26" w:name="e48a01bf-d108-4a36-ac38-aea54fcbe3db"/>
      <w:r w:rsidRPr="00612D01">
        <w:rPr>
          <w:rFonts w:ascii="Times New Roman" w:hAnsi="Times New Roman"/>
          <w:color w:val="000000"/>
          <w:sz w:val="28"/>
          <w:lang w:val="ru-RU"/>
        </w:rPr>
        <w:t>(избранные главы).</w:t>
      </w:r>
      <w:bookmarkEnd w:id="26"/>
    </w:p>
    <w:p w:rsidR="00906763" w:rsidRPr="00612D01" w:rsidRDefault="00612D01">
      <w:pPr>
        <w:spacing w:after="0"/>
        <w:ind w:firstLine="600"/>
        <w:jc w:val="both"/>
        <w:rPr>
          <w:lang w:val="ru-RU"/>
        </w:rPr>
      </w:pPr>
      <w:r w:rsidRPr="00612D01">
        <w:rPr>
          <w:rFonts w:ascii="Times New Roman" w:hAnsi="Times New Roman"/>
          <w:b/>
          <w:color w:val="000000"/>
          <w:sz w:val="28"/>
          <w:lang w:val="ru-RU"/>
        </w:rPr>
        <w:t>М. А. Шолохов.</w:t>
      </w:r>
      <w:r w:rsidRPr="00612D01">
        <w:rPr>
          <w:rFonts w:ascii="Times New Roman" w:hAnsi="Times New Roman"/>
          <w:color w:val="000000"/>
          <w:sz w:val="28"/>
          <w:lang w:val="ru-RU"/>
        </w:rPr>
        <w:t xml:space="preserve"> Роман-эпопея «Тихий Дон» </w:t>
      </w:r>
      <w:bookmarkStart w:id="27" w:name="f27c5f7b-a1ab-43d8-862a-0411b97a1265"/>
      <w:r w:rsidRPr="00612D01">
        <w:rPr>
          <w:rFonts w:ascii="Times New Roman" w:hAnsi="Times New Roman"/>
          <w:color w:val="000000"/>
          <w:sz w:val="28"/>
          <w:lang w:val="ru-RU"/>
        </w:rPr>
        <w:t>(избранные главы).</w:t>
      </w:r>
      <w:bookmarkEnd w:id="27"/>
    </w:p>
    <w:p w:rsidR="00906763" w:rsidRPr="00612D01" w:rsidRDefault="00612D01">
      <w:pPr>
        <w:spacing w:after="0"/>
        <w:ind w:firstLine="600"/>
        <w:jc w:val="both"/>
        <w:rPr>
          <w:lang w:val="ru-RU"/>
        </w:rPr>
      </w:pPr>
      <w:r w:rsidRPr="00612D01">
        <w:rPr>
          <w:rFonts w:ascii="Times New Roman" w:hAnsi="Times New Roman"/>
          <w:b/>
          <w:color w:val="000000"/>
          <w:sz w:val="28"/>
          <w:lang w:val="ru-RU"/>
        </w:rPr>
        <w:t>М. А. Булгаков.</w:t>
      </w:r>
      <w:r w:rsidRPr="00612D01">
        <w:rPr>
          <w:rFonts w:ascii="Times New Roman" w:hAnsi="Times New Roman"/>
          <w:color w:val="000000"/>
          <w:sz w:val="28"/>
          <w:lang w:val="ru-RU"/>
        </w:rPr>
        <w:t xml:space="preserve"> </w:t>
      </w:r>
      <w:bookmarkStart w:id="28" w:name="a01209a2-1aac-4c6b-8f05-e081bbd51ccf"/>
      <w:r w:rsidRPr="00612D01">
        <w:rPr>
          <w:rFonts w:ascii="Times New Roman" w:hAnsi="Times New Roman"/>
          <w:color w:val="000000"/>
          <w:sz w:val="28"/>
          <w:lang w:val="ru-RU"/>
        </w:rPr>
        <w:t>Романы «Белая гвардия», «Мастер и Маргарита» (один роман по выбору).</w:t>
      </w:r>
      <w:bookmarkEnd w:id="28"/>
    </w:p>
    <w:p w:rsidR="00906763" w:rsidRPr="00612D01" w:rsidRDefault="00612D01">
      <w:pPr>
        <w:spacing w:after="0"/>
        <w:ind w:firstLine="600"/>
        <w:jc w:val="both"/>
        <w:rPr>
          <w:lang w:val="ru-RU"/>
        </w:rPr>
      </w:pPr>
      <w:r w:rsidRPr="00612D01">
        <w:rPr>
          <w:rFonts w:ascii="Times New Roman" w:hAnsi="Times New Roman"/>
          <w:b/>
          <w:color w:val="000000"/>
          <w:sz w:val="28"/>
          <w:lang w:val="ru-RU"/>
        </w:rPr>
        <w:t>А. П. Платонов.</w:t>
      </w:r>
      <w:r w:rsidRPr="00612D01">
        <w:rPr>
          <w:rFonts w:ascii="Times New Roman" w:hAnsi="Times New Roman"/>
          <w:color w:val="000000"/>
          <w:sz w:val="28"/>
          <w:lang w:val="ru-RU"/>
        </w:rPr>
        <w:t xml:space="preserve"> Рассказы и повести </w:t>
      </w:r>
      <w:bookmarkStart w:id="29" w:name="25a48876-cee0-447d-87e6-2c57c5a3c824"/>
      <w:r w:rsidRPr="00612D01">
        <w:rPr>
          <w:rFonts w:ascii="Times New Roman" w:hAnsi="Times New Roman"/>
          <w:color w:val="000000"/>
          <w:sz w:val="28"/>
          <w:lang w:val="ru-RU"/>
        </w:rPr>
        <w:t>(одно произведение по выбору). Например, «В прекрасном и яростном мире», «Котлован», «Возвр</w:t>
      </w:r>
      <w:r w:rsidRPr="00612D01">
        <w:rPr>
          <w:rFonts w:ascii="Times New Roman" w:hAnsi="Times New Roman"/>
          <w:color w:val="000000"/>
          <w:sz w:val="28"/>
          <w:lang w:val="ru-RU"/>
        </w:rPr>
        <w:t>ащение» и др.</w:t>
      </w:r>
      <w:bookmarkEnd w:id="29"/>
    </w:p>
    <w:p w:rsidR="00906763" w:rsidRPr="00612D01" w:rsidRDefault="00612D01">
      <w:pPr>
        <w:spacing w:after="0"/>
        <w:ind w:firstLine="600"/>
        <w:jc w:val="both"/>
        <w:rPr>
          <w:lang w:val="ru-RU"/>
        </w:rPr>
      </w:pPr>
      <w:r w:rsidRPr="00612D01">
        <w:rPr>
          <w:rFonts w:ascii="Times New Roman" w:hAnsi="Times New Roman"/>
          <w:b/>
          <w:color w:val="000000"/>
          <w:sz w:val="28"/>
          <w:lang w:val="ru-RU"/>
        </w:rPr>
        <w:t>А. Т. Твардовский.</w:t>
      </w:r>
      <w:r w:rsidRPr="00612D01">
        <w:rPr>
          <w:rFonts w:ascii="Times New Roman" w:hAnsi="Times New Roman"/>
          <w:color w:val="000000"/>
          <w:sz w:val="28"/>
          <w:lang w:val="ru-RU"/>
        </w:rPr>
        <w:t xml:space="preserve"> Стихотворения </w:t>
      </w:r>
      <w:bookmarkStart w:id="30" w:name="e43fd9ee-b72b-4d83-8ff1-d3337a300cbf"/>
      <w:r w:rsidRPr="00612D01">
        <w:rPr>
          <w:rFonts w:ascii="Times New Roman" w:hAnsi="Times New Roman"/>
          <w:color w:val="000000"/>
          <w:sz w:val="28"/>
          <w:lang w:val="ru-RU"/>
        </w:rPr>
        <w:t xml:space="preserve">(не менее трёх по выбору). Например, «Вся суть в одном-единственном завете…», «Памяти матери» («В </w:t>
      </w:r>
      <w:r w:rsidRPr="00612D01">
        <w:rPr>
          <w:rFonts w:ascii="Times New Roman" w:hAnsi="Times New Roman"/>
          <w:color w:val="000000"/>
          <w:sz w:val="28"/>
          <w:lang w:val="ru-RU"/>
        </w:rPr>
        <w:lastRenderedPageBreak/>
        <w:t>краю, куда их вывезли гуртом…»), «Я знаю, никакой моей вины…», «Дробится рваный цоколь монумента...» и др.</w:t>
      </w:r>
      <w:bookmarkEnd w:id="30"/>
    </w:p>
    <w:p w:rsidR="00906763" w:rsidRPr="00612D01" w:rsidRDefault="00612D01">
      <w:pPr>
        <w:spacing w:after="0"/>
        <w:ind w:firstLine="600"/>
        <w:jc w:val="both"/>
        <w:rPr>
          <w:lang w:val="ru-RU"/>
        </w:rPr>
      </w:pPr>
      <w:r w:rsidRPr="00612D01">
        <w:rPr>
          <w:rFonts w:ascii="Times New Roman" w:hAnsi="Times New Roman"/>
          <w:b/>
          <w:color w:val="000000"/>
          <w:sz w:val="28"/>
          <w:lang w:val="ru-RU"/>
        </w:rPr>
        <w:t>Проз</w:t>
      </w:r>
      <w:r w:rsidRPr="00612D01">
        <w:rPr>
          <w:rFonts w:ascii="Times New Roman" w:hAnsi="Times New Roman"/>
          <w:b/>
          <w:color w:val="000000"/>
          <w:sz w:val="28"/>
          <w:lang w:val="ru-RU"/>
        </w:rPr>
        <w:t>а о Великой Отечественной войне</w:t>
      </w:r>
      <w:r w:rsidRPr="00612D01">
        <w:rPr>
          <w:rFonts w:ascii="Times New Roman" w:hAnsi="Times New Roman"/>
          <w:color w:val="000000"/>
          <w:sz w:val="28"/>
          <w:lang w:val="ru-RU"/>
        </w:rPr>
        <w:t xml:space="preserve"> </w:t>
      </w:r>
      <w:bookmarkStart w:id="31" w:name="58804967-2a76-494e-95cb-8abcf39ea1e4"/>
      <w:r w:rsidRPr="00612D01">
        <w:rPr>
          <w:rFonts w:ascii="Times New Roman" w:hAnsi="Times New Roman"/>
          <w:color w:val="000000"/>
          <w:sz w:val="28"/>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w:t>
      </w:r>
      <w:r w:rsidRPr="00612D01">
        <w:rPr>
          <w:rFonts w:ascii="Times New Roman" w:hAnsi="Times New Roman"/>
          <w:color w:val="000000"/>
          <w:sz w:val="28"/>
          <w:lang w:val="ru-RU"/>
        </w:rPr>
        <w:t>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w:t>
      </w:r>
      <w:r w:rsidRPr="00612D01">
        <w:rPr>
          <w:rFonts w:ascii="Times New Roman" w:hAnsi="Times New Roman"/>
          <w:color w:val="000000"/>
          <w:sz w:val="28"/>
          <w:lang w:val="ru-RU"/>
        </w:rPr>
        <w:t>естская крепость» и другие.</w:t>
      </w:r>
      <w:bookmarkEnd w:id="31"/>
    </w:p>
    <w:p w:rsidR="00906763" w:rsidRPr="00612D01" w:rsidRDefault="00612D01">
      <w:pPr>
        <w:spacing w:after="0"/>
        <w:ind w:firstLine="600"/>
        <w:rPr>
          <w:lang w:val="ru-RU"/>
        </w:rPr>
      </w:pPr>
      <w:r w:rsidRPr="00612D01">
        <w:rPr>
          <w:rFonts w:ascii="Times New Roman" w:hAnsi="Times New Roman"/>
          <w:b/>
          <w:color w:val="000000"/>
          <w:sz w:val="28"/>
          <w:lang w:val="ru-RU"/>
        </w:rPr>
        <w:t>А.А. Фадеев.</w:t>
      </w:r>
      <w:r w:rsidRPr="00612D01">
        <w:rPr>
          <w:rFonts w:ascii="Times New Roman" w:hAnsi="Times New Roman"/>
          <w:color w:val="000000"/>
          <w:sz w:val="28"/>
          <w:lang w:val="ru-RU"/>
        </w:rPr>
        <w:t xml:space="preserve"> Роман «Молодая гвардия».</w:t>
      </w:r>
    </w:p>
    <w:p w:rsidR="00906763" w:rsidRPr="00612D01" w:rsidRDefault="00612D01">
      <w:pPr>
        <w:spacing w:after="0"/>
        <w:ind w:firstLine="600"/>
        <w:rPr>
          <w:lang w:val="ru-RU"/>
        </w:rPr>
      </w:pPr>
      <w:r w:rsidRPr="00612D01">
        <w:rPr>
          <w:rFonts w:ascii="Times New Roman" w:hAnsi="Times New Roman"/>
          <w:b/>
          <w:color w:val="000000"/>
          <w:sz w:val="28"/>
          <w:lang w:val="ru-RU"/>
        </w:rPr>
        <w:t>В.О. Богомолов.</w:t>
      </w:r>
      <w:r w:rsidRPr="00612D01">
        <w:rPr>
          <w:rFonts w:ascii="Times New Roman" w:hAnsi="Times New Roman"/>
          <w:color w:val="000000"/>
          <w:sz w:val="28"/>
          <w:lang w:val="ru-RU"/>
        </w:rPr>
        <w:t xml:space="preserve"> Роман «В августе сорок четвёртого».</w:t>
      </w:r>
    </w:p>
    <w:p w:rsidR="00906763" w:rsidRPr="00612D01" w:rsidRDefault="00612D01">
      <w:pPr>
        <w:spacing w:after="0"/>
        <w:ind w:firstLine="600"/>
        <w:jc w:val="both"/>
        <w:rPr>
          <w:lang w:val="ru-RU"/>
        </w:rPr>
      </w:pPr>
      <w:r w:rsidRPr="00612D01">
        <w:rPr>
          <w:rFonts w:ascii="Times New Roman" w:hAnsi="Times New Roman"/>
          <w:b/>
          <w:color w:val="000000"/>
          <w:sz w:val="28"/>
          <w:lang w:val="ru-RU"/>
        </w:rPr>
        <w:t>Поэзия о Великой Отечественной войне.</w:t>
      </w:r>
      <w:r w:rsidRPr="00612D01">
        <w:rPr>
          <w:rFonts w:ascii="Times New Roman" w:hAnsi="Times New Roman"/>
          <w:color w:val="000000"/>
          <w:sz w:val="28"/>
          <w:lang w:val="ru-RU"/>
        </w:rPr>
        <w:t xml:space="preserve"> Стихотворения </w:t>
      </w:r>
      <w:bookmarkStart w:id="32" w:name="f48a819c-9518-499a-b498-179f3d51bef5"/>
      <w:r w:rsidRPr="00612D01">
        <w:rPr>
          <w:rFonts w:ascii="Times New Roman" w:hAnsi="Times New Roman"/>
          <w:color w:val="000000"/>
          <w:sz w:val="28"/>
          <w:lang w:val="ru-RU"/>
        </w:rPr>
        <w:t>(по одному стихотворению не менее чем двух поэтов по выбору). Например, Ю. В. Друниной</w:t>
      </w:r>
      <w:r w:rsidRPr="00612D01">
        <w:rPr>
          <w:rFonts w:ascii="Times New Roman" w:hAnsi="Times New Roman"/>
          <w:color w:val="000000"/>
          <w:sz w:val="28"/>
          <w:lang w:val="ru-RU"/>
        </w:rPr>
        <w:t>, М. В. Исаковского, Ю. Д. Левитанского, С. С. Орлова, Д. С. Самойлова, К. М. Симонова, Б. А. Слуцкого и др.</w:t>
      </w:r>
      <w:bookmarkEnd w:id="32"/>
    </w:p>
    <w:p w:rsidR="00906763" w:rsidRPr="00612D01" w:rsidRDefault="00612D01">
      <w:pPr>
        <w:spacing w:after="0"/>
        <w:ind w:firstLine="600"/>
        <w:jc w:val="both"/>
        <w:rPr>
          <w:lang w:val="ru-RU"/>
        </w:rPr>
      </w:pPr>
      <w:r w:rsidRPr="00612D01">
        <w:rPr>
          <w:rFonts w:ascii="Times New Roman" w:hAnsi="Times New Roman"/>
          <w:b/>
          <w:color w:val="000000"/>
          <w:sz w:val="28"/>
          <w:lang w:val="ru-RU"/>
        </w:rPr>
        <w:t>Драматургия о Великой Отечественной войне.</w:t>
      </w:r>
      <w:r w:rsidRPr="00612D01">
        <w:rPr>
          <w:rFonts w:ascii="Times New Roman" w:hAnsi="Times New Roman"/>
          <w:color w:val="000000"/>
          <w:sz w:val="28"/>
          <w:lang w:val="ru-RU"/>
        </w:rPr>
        <w:t xml:space="preserve"> Пьесы </w:t>
      </w:r>
      <w:bookmarkStart w:id="33" w:name="d1f07fc4-c182-45e4-91ca-997381011912"/>
      <w:r w:rsidRPr="00612D01">
        <w:rPr>
          <w:rFonts w:ascii="Times New Roman" w:hAnsi="Times New Roman"/>
          <w:color w:val="000000"/>
          <w:sz w:val="28"/>
          <w:lang w:val="ru-RU"/>
        </w:rPr>
        <w:t>(одно произведение по выбору). Например, В. С. Розов «Вечно живые» и др.</w:t>
      </w:r>
      <w:bookmarkEnd w:id="33"/>
    </w:p>
    <w:p w:rsidR="00906763" w:rsidRPr="00612D01" w:rsidRDefault="00612D01">
      <w:pPr>
        <w:spacing w:after="0"/>
        <w:ind w:firstLine="600"/>
        <w:jc w:val="both"/>
        <w:rPr>
          <w:lang w:val="ru-RU"/>
        </w:rPr>
      </w:pPr>
      <w:r w:rsidRPr="00612D01">
        <w:rPr>
          <w:rFonts w:ascii="Times New Roman" w:hAnsi="Times New Roman"/>
          <w:b/>
          <w:color w:val="000000"/>
          <w:sz w:val="28"/>
          <w:lang w:val="ru-RU"/>
        </w:rPr>
        <w:t xml:space="preserve">Б. Л. Пастернак. </w:t>
      </w:r>
      <w:r w:rsidRPr="00612D01">
        <w:rPr>
          <w:rFonts w:ascii="Times New Roman" w:hAnsi="Times New Roman"/>
          <w:color w:val="000000"/>
          <w:sz w:val="28"/>
          <w:lang w:val="ru-RU"/>
        </w:rPr>
        <w:t>Стихотво</w:t>
      </w:r>
      <w:r w:rsidRPr="00612D01">
        <w:rPr>
          <w:rFonts w:ascii="Times New Roman" w:hAnsi="Times New Roman"/>
          <w:color w:val="000000"/>
          <w:sz w:val="28"/>
          <w:lang w:val="ru-RU"/>
        </w:rPr>
        <w:t xml:space="preserve">рения </w:t>
      </w:r>
      <w:bookmarkStart w:id="34" w:name="e05951b0-befb-46a2-8c50-49a193644027"/>
      <w:r w:rsidRPr="00612D01">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4"/>
    </w:p>
    <w:p w:rsidR="00906763" w:rsidRPr="00612D01" w:rsidRDefault="00612D01">
      <w:pPr>
        <w:spacing w:after="0"/>
        <w:ind w:firstLine="600"/>
        <w:jc w:val="both"/>
        <w:rPr>
          <w:lang w:val="ru-RU"/>
        </w:rPr>
      </w:pPr>
      <w:r w:rsidRPr="00612D01">
        <w:rPr>
          <w:rFonts w:ascii="Times New Roman" w:hAnsi="Times New Roman"/>
          <w:b/>
          <w:color w:val="000000"/>
          <w:sz w:val="28"/>
          <w:lang w:val="ru-RU"/>
        </w:rPr>
        <w:t xml:space="preserve">А. И. </w:t>
      </w:r>
      <w:r w:rsidRPr="00612D01">
        <w:rPr>
          <w:rFonts w:ascii="Times New Roman" w:hAnsi="Times New Roman"/>
          <w:b/>
          <w:color w:val="000000"/>
          <w:sz w:val="28"/>
          <w:lang w:val="ru-RU"/>
        </w:rPr>
        <w:t xml:space="preserve">Солженицын. </w:t>
      </w:r>
      <w:r w:rsidRPr="00612D01">
        <w:rPr>
          <w:rFonts w:ascii="Times New Roman" w:hAnsi="Times New Roman"/>
          <w:color w:val="000000"/>
          <w:sz w:val="28"/>
          <w:lang w:val="ru-RU"/>
        </w:rPr>
        <w:t xml:space="preserve">Произведения «Один день Ивана Денисовича», «Архипелаг ГУЛАГ» </w:t>
      </w:r>
      <w:bookmarkStart w:id="35" w:name="40e0b069-38d7-4e66-acc8-19c4efada76d"/>
      <w:r w:rsidRPr="00612D01">
        <w:rPr>
          <w:rFonts w:ascii="Times New Roman" w:hAnsi="Times New Roman"/>
          <w:color w:val="000000"/>
          <w:sz w:val="28"/>
          <w:lang w:val="ru-RU"/>
        </w:rPr>
        <w:t>(фрагменты книги по выбору, например, глава «Поэзия под плитой, правда под камнем»).</w:t>
      </w:r>
      <w:bookmarkEnd w:id="35"/>
    </w:p>
    <w:p w:rsidR="00906763" w:rsidRPr="00612D01" w:rsidRDefault="00612D01">
      <w:pPr>
        <w:spacing w:after="0"/>
        <w:ind w:firstLine="600"/>
        <w:jc w:val="both"/>
        <w:rPr>
          <w:lang w:val="ru-RU"/>
        </w:rPr>
      </w:pPr>
      <w:r w:rsidRPr="00612D01">
        <w:rPr>
          <w:rFonts w:ascii="Times New Roman" w:hAnsi="Times New Roman"/>
          <w:b/>
          <w:color w:val="000000"/>
          <w:sz w:val="28"/>
          <w:lang w:val="ru-RU"/>
        </w:rPr>
        <w:t xml:space="preserve">В. М. Шукшин. </w:t>
      </w:r>
      <w:r w:rsidRPr="00612D01">
        <w:rPr>
          <w:rFonts w:ascii="Times New Roman" w:hAnsi="Times New Roman"/>
          <w:color w:val="000000"/>
          <w:sz w:val="28"/>
          <w:lang w:val="ru-RU"/>
        </w:rPr>
        <w:t xml:space="preserve">Рассказы </w:t>
      </w:r>
      <w:bookmarkStart w:id="36" w:name="96097b17-78a2-41f3-bf71-7c88cdcb7e0e"/>
      <w:r w:rsidRPr="00612D01">
        <w:rPr>
          <w:rFonts w:ascii="Times New Roman" w:hAnsi="Times New Roman"/>
          <w:color w:val="000000"/>
          <w:sz w:val="28"/>
          <w:lang w:val="ru-RU"/>
        </w:rPr>
        <w:t>(не менее двух по выбору). Например, «Срезал», «Обида», «Микроскоп», «Масте</w:t>
      </w:r>
      <w:r w:rsidRPr="00612D01">
        <w:rPr>
          <w:rFonts w:ascii="Times New Roman" w:hAnsi="Times New Roman"/>
          <w:color w:val="000000"/>
          <w:sz w:val="28"/>
          <w:lang w:val="ru-RU"/>
        </w:rPr>
        <w:t>р», «Крепкий мужик», «Сапожки» и др.</w:t>
      </w:r>
      <w:bookmarkEnd w:id="36"/>
    </w:p>
    <w:p w:rsidR="00906763" w:rsidRPr="00612D01" w:rsidRDefault="00612D01">
      <w:pPr>
        <w:spacing w:after="0"/>
        <w:ind w:firstLine="600"/>
        <w:jc w:val="both"/>
        <w:rPr>
          <w:lang w:val="ru-RU"/>
        </w:rPr>
      </w:pPr>
      <w:r w:rsidRPr="00612D01">
        <w:rPr>
          <w:rFonts w:ascii="Times New Roman" w:hAnsi="Times New Roman"/>
          <w:b/>
          <w:color w:val="000000"/>
          <w:sz w:val="28"/>
          <w:lang w:val="ru-RU"/>
        </w:rPr>
        <w:t>В. Г. Распутин.</w:t>
      </w:r>
      <w:r w:rsidRPr="00612D01">
        <w:rPr>
          <w:rFonts w:ascii="Times New Roman" w:hAnsi="Times New Roman"/>
          <w:color w:val="000000"/>
          <w:sz w:val="28"/>
          <w:lang w:val="ru-RU"/>
        </w:rPr>
        <w:t xml:space="preserve"> Рассказы и повести </w:t>
      </w:r>
      <w:bookmarkStart w:id="37" w:name="171eceb7-50cc-4c35-88cb-6562fda34129"/>
      <w:r w:rsidRPr="00612D01">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37"/>
    </w:p>
    <w:p w:rsidR="00906763" w:rsidRPr="00612D01" w:rsidRDefault="00612D01">
      <w:pPr>
        <w:spacing w:after="0"/>
        <w:ind w:firstLine="600"/>
        <w:jc w:val="both"/>
        <w:rPr>
          <w:lang w:val="ru-RU"/>
        </w:rPr>
      </w:pPr>
      <w:r w:rsidRPr="00612D01">
        <w:rPr>
          <w:rFonts w:ascii="Times New Roman" w:hAnsi="Times New Roman"/>
          <w:b/>
          <w:color w:val="000000"/>
          <w:sz w:val="28"/>
          <w:lang w:val="ru-RU"/>
        </w:rPr>
        <w:t>Н. М. Рубцов.</w:t>
      </w:r>
      <w:r w:rsidRPr="00612D01">
        <w:rPr>
          <w:rFonts w:ascii="Times New Roman" w:hAnsi="Times New Roman"/>
          <w:color w:val="000000"/>
          <w:sz w:val="28"/>
          <w:lang w:val="ru-RU"/>
        </w:rPr>
        <w:t xml:space="preserve"> Стихотворения </w:t>
      </w:r>
      <w:bookmarkStart w:id="38" w:name="f836bd4d-5188-4c24-bd4f-13c2d95b835a"/>
      <w:r w:rsidRPr="00612D01">
        <w:rPr>
          <w:rFonts w:ascii="Times New Roman" w:hAnsi="Times New Roman"/>
          <w:color w:val="000000"/>
          <w:sz w:val="28"/>
          <w:lang w:val="ru-RU"/>
        </w:rPr>
        <w:t>(не менее трёх по выбору). Например, «Звезда полей», «Тихая м</w:t>
      </w:r>
      <w:r w:rsidRPr="00612D01">
        <w:rPr>
          <w:rFonts w:ascii="Times New Roman" w:hAnsi="Times New Roman"/>
          <w:color w:val="000000"/>
          <w:sz w:val="28"/>
          <w:lang w:val="ru-RU"/>
        </w:rPr>
        <w:t>оя родина!..», «В горнице моей светло…», «Привет, Россия…», «Русский огонёк», «Я буду скакать по холмам задремавшей отчизны...» и др.</w:t>
      </w:r>
      <w:bookmarkEnd w:id="38"/>
    </w:p>
    <w:p w:rsidR="00906763" w:rsidRPr="00612D01" w:rsidRDefault="00612D01">
      <w:pPr>
        <w:spacing w:after="0"/>
        <w:ind w:firstLine="600"/>
        <w:jc w:val="both"/>
        <w:rPr>
          <w:lang w:val="ru-RU"/>
        </w:rPr>
      </w:pPr>
      <w:r w:rsidRPr="00612D01">
        <w:rPr>
          <w:rFonts w:ascii="Times New Roman" w:hAnsi="Times New Roman"/>
          <w:b/>
          <w:color w:val="000000"/>
          <w:sz w:val="28"/>
          <w:lang w:val="ru-RU"/>
        </w:rPr>
        <w:t xml:space="preserve">И. А. Бродский. </w:t>
      </w:r>
      <w:r w:rsidRPr="00612D01">
        <w:rPr>
          <w:rFonts w:ascii="Times New Roman" w:hAnsi="Times New Roman"/>
          <w:color w:val="000000"/>
          <w:sz w:val="28"/>
          <w:lang w:val="ru-RU"/>
        </w:rPr>
        <w:t xml:space="preserve">Стихотворения </w:t>
      </w:r>
      <w:bookmarkStart w:id="39" w:name="468b4dfc-87f1-48b5-ba78-fe3973b0cefa"/>
      <w:r w:rsidRPr="00612D01">
        <w:rPr>
          <w:rFonts w:ascii="Times New Roman" w:hAnsi="Times New Roman"/>
          <w:color w:val="000000"/>
          <w:sz w:val="28"/>
          <w:lang w:val="ru-RU"/>
        </w:rPr>
        <w:t>(не менее трёх по выбору). Например, «На смерть Жукова», «Осенний крик ястреба», «Пилигримы»</w:t>
      </w:r>
      <w:r w:rsidRPr="00612D01">
        <w:rPr>
          <w:rFonts w:ascii="Times New Roman" w:hAnsi="Times New Roman"/>
          <w:color w:val="000000"/>
          <w:sz w:val="28"/>
          <w:lang w:val="ru-RU"/>
        </w:rPr>
        <w:t>, «Стансы» («Ни страны, ни погоста…»), «На столетие Анны Ахматовой», «Рождественский романс», «Я входил вместо дикого зверя в клетку…» и др.</w:t>
      </w:r>
      <w:bookmarkEnd w:id="39"/>
    </w:p>
    <w:p w:rsidR="00906763" w:rsidRPr="00612D01" w:rsidRDefault="00612D01">
      <w:pPr>
        <w:spacing w:after="0"/>
        <w:ind w:firstLine="600"/>
        <w:jc w:val="both"/>
        <w:rPr>
          <w:lang w:val="ru-RU"/>
        </w:rPr>
      </w:pPr>
      <w:r w:rsidRPr="00612D01">
        <w:rPr>
          <w:rFonts w:ascii="Times New Roman" w:hAnsi="Times New Roman"/>
          <w:b/>
          <w:color w:val="000000"/>
          <w:sz w:val="28"/>
          <w:lang w:val="ru-RU"/>
        </w:rPr>
        <w:lastRenderedPageBreak/>
        <w:t xml:space="preserve">Проза второй половины </w:t>
      </w:r>
      <w:r>
        <w:rPr>
          <w:rFonts w:ascii="Times New Roman" w:hAnsi="Times New Roman"/>
          <w:b/>
          <w:color w:val="000000"/>
          <w:sz w:val="28"/>
        </w:rPr>
        <w:t>XX</w:t>
      </w:r>
      <w:r w:rsidRPr="00612D01">
        <w:rPr>
          <w:rFonts w:ascii="Times New Roman" w:hAnsi="Times New Roman"/>
          <w:b/>
          <w:color w:val="000000"/>
          <w:sz w:val="28"/>
          <w:lang w:val="ru-RU"/>
        </w:rPr>
        <w:t xml:space="preserve"> – начала </w:t>
      </w:r>
      <w:r>
        <w:rPr>
          <w:rFonts w:ascii="Times New Roman" w:hAnsi="Times New Roman"/>
          <w:b/>
          <w:color w:val="000000"/>
          <w:sz w:val="28"/>
        </w:rPr>
        <w:t>XXI</w:t>
      </w:r>
      <w:r w:rsidRPr="00612D01">
        <w:rPr>
          <w:rFonts w:ascii="Times New Roman" w:hAnsi="Times New Roman"/>
          <w:b/>
          <w:color w:val="000000"/>
          <w:sz w:val="28"/>
          <w:lang w:val="ru-RU"/>
        </w:rPr>
        <w:t xml:space="preserve"> века.</w:t>
      </w:r>
      <w:r w:rsidRPr="00612D01">
        <w:rPr>
          <w:rFonts w:ascii="Times New Roman" w:hAnsi="Times New Roman"/>
          <w:color w:val="000000"/>
          <w:sz w:val="28"/>
          <w:lang w:val="ru-RU"/>
        </w:rPr>
        <w:t xml:space="preserve"> Рассказы, повести, романы </w:t>
      </w:r>
      <w:bookmarkStart w:id="40" w:name="a9bd0db2-65ed-403c-87bb-1535b0e82951"/>
      <w:r w:rsidRPr="00612D01">
        <w:rPr>
          <w:rFonts w:ascii="Times New Roman" w:hAnsi="Times New Roman"/>
          <w:color w:val="000000"/>
          <w:sz w:val="28"/>
          <w:lang w:val="ru-RU"/>
        </w:rPr>
        <w:t>(по одному произведению не менее чем двух про</w:t>
      </w:r>
      <w:r w:rsidRPr="00612D01">
        <w:rPr>
          <w:rFonts w:ascii="Times New Roman" w:hAnsi="Times New Roman"/>
          <w:color w:val="000000"/>
          <w:sz w:val="28"/>
          <w:lang w:val="ru-RU"/>
        </w:rPr>
        <w:t>заиков по выбору). Например, Ф. А. Абрамов (повесть «Пелагея» и др.); Ч. Т. Айтматов (повесть «Белый пароход» и др.); В.П. Астафьев (повествование в рассказах «Царь-рыба» (фрагменты); В. И. Белов (рассказы «На родине», «За тремя волоками», «Бобришный угор»</w:t>
      </w:r>
      <w:r w:rsidRPr="00612D01">
        <w:rPr>
          <w:rFonts w:ascii="Times New Roman" w:hAnsi="Times New Roman"/>
          <w:color w:val="000000"/>
          <w:sz w:val="28"/>
          <w:lang w:val="ru-RU"/>
        </w:rPr>
        <w:t xml:space="preserve"> и др.); Ф. 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w:t>
      </w:r>
      <w:r w:rsidRPr="00612D01">
        <w:rPr>
          <w:rFonts w:ascii="Times New Roman" w:hAnsi="Times New Roman"/>
          <w:color w:val="000000"/>
          <w:sz w:val="28"/>
          <w:lang w:val="ru-RU"/>
        </w:rPr>
        <w:t xml:space="preserve">; Ю.В. Трифонов (повесть «Обмен») и другие. </w:t>
      </w:r>
      <w:bookmarkEnd w:id="40"/>
    </w:p>
    <w:p w:rsidR="00906763" w:rsidRPr="00612D01" w:rsidRDefault="00612D01">
      <w:pPr>
        <w:spacing w:after="0"/>
        <w:ind w:firstLine="600"/>
        <w:jc w:val="both"/>
        <w:rPr>
          <w:lang w:val="ru-RU"/>
        </w:rPr>
      </w:pPr>
      <w:r w:rsidRPr="00612D01">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612D01">
        <w:rPr>
          <w:rFonts w:ascii="Times New Roman" w:hAnsi="Times New Roman"/>
          <w:b/>
          <w:color w:val="000000"/>
          <w:sz w:val="28"/>
          <w:lang w:val="ru-RU"/>
        </w:rPr>
        <w:t xml:space="preserve"> – начала </w:t>
      </w:r>
      <w:r>
        <w:rPr>
          <w:rFonts w:ascii="Times New Roman" w:hAnsi="Times New Roman"/>
          <w:b/>
          <w:color w:val="000000"/>
          <w:sz w:val="28"/>
        </w:rPr>
        <w:t>XXI</w:t>
      </w:r>
      <w:r w:rsidRPr="00612D01">
        <w:rPr>
          <w:rFonts w:ascii="Times New Roman" w:hAnsi="Times New Roman"/>
          <w:b/>
          <w:color w:val="000000"/>
          <w:sz w:val="28"/>
          <w:lang w:val="ru-RU"/>
        </w:rPr>
        <w:t xml:space="preserve"> века. </w:t>
      </w:r>
      <w:r w:rsidRPr="00612D01">
        <w:rPr>
          <w:rFonts w:ascii="Times New Roman" w:hAnsi="Times New Roman"/>
          <w:color w:val="000000"/>
          <w:sz w:val="28"/>
          <w:lang w:val="ru-RU"/>
        </w:rPr>
        <w:t xml:space="preserve">Стихотворения </w:t>
      </w:r>
      <w:bookmarkStart w:id="41" w:name="bb14c4f4-bbfd-4b95-acac-dee391bb27d2"/>
      <w:r w:rsidRPr="00612D01">
        <w:rPr>
          <w:rFonts w:ascii="Times New Roman" w:hAnsi="Times New Roman"/>
          <w:color w:val="000000"/>
          <w:sz w:val="28"/>
          <w:lang w:val="ru-RU"/>
        </w:rPr>
        <w:t>(по одному произведению не менее чем двух поэтов по выбору). Например, Б.А. Ахмадулиной, А.А. Вознесенского, В.С. Высоцкого, Е.А. Евтушенко, Н.А. Заболо</w:t>
      </w:r>
      <w:r w:rsidRPr="00612D01">
        <w:rPr>
          <w:rFonts w:ascii="Times New Roman" w:hAnsi="Times New Roman"/>
          <w:color w:val="000000"/>
          <w:sz w:val="28"/>
          <w:lang w:val="ru-RU"/>
        </w:rPr>
        <w:t xml:space="preserve">цкого, Ю.П. Кузнецова, А.С. Кушнера, Л.Н. Мартынова, Б.Ш. Окуджавы, Р.И. Рождественского, А.А. Тарковского, О.Г. Чухонцева и других. </w:t>
      </w:r>
      <w:bookmarkEnd w:id="41"/>
    </w:p>
    <w:p w:rsidR="00906763" w:rsidRPr="00612D01" w:rsidRDefault="00612D01">
      <w:pPr>
        <w:spacing w:after="0"/>
        <w:ind w:firstLine="600"/>
        <w:jc w:val="both"/>
        <w:rPr>
          <w:lang w:val="ru-RU"/>
        </w:rPr>
      </w:pPr>
      <w:r w:rsidRPr="00612D01">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612D01">
        <w:rPr>
          <w:rFonts w:ascii="Times New Roman" w:hAnsi="Times New Roman"/>
          <w:b/>
          <w:color w:val="000000"/>
          <w:sz w:val="28"/>
          <w:lang w:val="ru-RU"/>
        </w:rPr>
        <w:t xml:space="preserve"> века.</w:t>
      </w:r>
      <w:r w:rsidRPr="00612D01">
        <w:rPr>
          <w:rFonts w:ascii="Times New Roman" w:hAnsi="Times New Roman"/>
          <w:color w:val="000000"/>
          <w:sz w:val="28"/>
          <w:lang w:val="ru-RU"/>
        </w:rPr>
        <w:t xml:space="preserve"> Пьесы </w:t>
      </w:r>
      <w:bookmarkStart w:id="42" w:name="fb12df69-ed8f-48ab-8ca6-a57ef48d4a76"/>
      <w:r w:rsidRPr="00612D01">
        <w:rPr>
          <w:rFonts w:ascii="Times New Roman" w:hAnsi="Times New Roman"/>
          <w:color w:val="000000"/>
          <w:sz w:val="28"/>
          <w:lang w:val="ru-RU"/>
        </w:rPr>
        <w:t>(произведение одного из драматургов по выбору). Например, А.Н. Арб</w:t>
      </w:r>
      <w:r w:rsidRPr="00612D01">
        <w:rPr>
          <w:rFonts w:ascii="Times New Roman" w:hAnsi="Times New Roman"/>
          <w:color w:val="000000"/>
          <w:sz w:val="28"/>
          <w:lang w:val="ru-RU"/>
        </w:rPr>
        <w:t xml:space="preserve">узов «Иркутская история»; А.В. Вампилов «Старший сын» и других. </w:t>
      </w:r>
      <w:bookmarkEnd w:id="42"/>
    </w:p>
    <w:p w:rsidR="00906763" w:rsidRPr="00612D01" w:rsidRDefault="00612D01">
      <w:pPr>
        <w:spacing w:after="0"/>
        <w:ind w:firstLine="600"/>
        <w:jc w:val="both"/>
        <w:rPr>
          <w:lang w:val="ru-RU"/>
        </w:rPr>
      </w:pPr>
      <w:r w:rsidRPr="00612D01">
        <w:rPr>
          <w:rFonts w:ascii="Times New Roman" w:hAnsi="Times New Roman"/>
          <w:b/>
          <w:color w:val="000000"/>
          <w:sz w:val="28"/>
          <w:lang w:val="ru-RU"/>
        </w:rPr>
        <w:t>Литература народов России</w:t>
      </w:r>
      <w:r w:rsidRPr="00612D01">
        <w:rPr>
          <w:rFonts w:ascii="Times New Roman" w:hAnsi="Times New Roman"/>
          <w:color w:val="000000"/>
          <w:sz w:val="28"/>
          <w:lang w:val="ru-RU"/>
        </w:rPr>
        <w:t xml:space="preserve"> </w:t>
      </w:r>
    </w:p>
    <w:p w:rsidR="00906763" w:rsidRPr="00612D01" w:rsidRDefault="00612D01">
      <w:pPr>
        <w:spacing w:after="0"/>
        <w:ind w:firstLine="600"/>
        <w:jc w:val="both"/>
        <w:rPr>
          <w:lang w:val="ru-RU"/>
        </w:rPr>
      </w:pPr>
      <w:r w:rsidRPr="00612D01">
        <w:rPr>
          <w:rFonts w:ascii="Times New Roman" w:hAnsi="Times New Roman"/>
          <w:color w:val="000000"/>
          <w:sz w:val="28"/>
          <w:lang w:val="ru-RU"/>
        </w:rPr>
        <w:t xml:space="preserve">Рассказы, повести, стихотворения </w:t>
      </w:r>
      <w:bookmarkStart w:id="43" w:name="0f0c6efd-2243-4e7b-a9e6-610ded4f8ba6"/>
      <w:r w:rsidRPr="00612D01">
        <w:rPr>
          <w:rFonts w:ascii="Times New Roman" w:hAnsi="Times New Roman"/>
          <w:color w:val="000000"/>
          <w:sz w:val="28"/>
          <w:lang w:val="ru-RU"/>
        </w:rPr>
        <w:t>(не менее одного произведения по выбору). Например, рассказ Ю. Рытхэу «Хранитель огня»; повесть Ю. Шесталова «Синий ветер каслания»</w:t>
      </w:r>
      <w:r w:rsidRPr="00612D01">
        <w:rPr>
          <w:rFonts w:ascii="Times New Roman" w:hAnsi="Times New Roman"/>
          <w:color w:val="000000"/>
          <w:sz w:val="28"/>
          <w:lang w:val="ru-RU"/>
        </w:rPr>
        <w:t xml:space="preserve"> и др.; стихотворения Г. Айги, Р. Гамзатова, М. Джалиля, М. Карима, Д. Кугультинова, К. Кулиева и др.</w:t>
      </w:r>
      <w:bookmarkEnd w:id="43"/>
    </w:p>
    <w:p w:rsidR="00906763" w:rsidRPr="00612D01" w:rsidRDefault="00612D01">
      <w:pPr>
        <w:spacing w:after="0"/>
        <w:ind w:firstLine="600"/>
        <w:jc w:val="both"/>
        <w:rPr>
          <w:lang w:val="ru-RU"/>
        </w:rPr>
      </w:pPr>
      <w:r w:rsidRPr="00612D01">
        <w:rPr>
          <w:rFonts w:ascii="Times New Roman" w:hAnsi="Times New Roman"/>
          <w:b/>
          <w:color w:val="000000"/>
          <w:sz w:val="28"/>
          <w:lang w:val="ru-RU"/>
        </w:rPr>
        <w:t>Зарубежная литература</w:t>
      </w:r>
    </w:p>
    <w:p w:rsidR="00906763" w:rsidRPr="00612D01" w:rsidRDefault="00612D01">
      <w:pPr>
        <w:spacing w:after="0"/>
        <w:ind w:firstLine="600"/>
        <w:jc w:val="both"/>
        <w:rPr>
          <w:lang w:val="ru-RU"/>
        </w:rPr>
      </w:pPr>
      <w:r w:rsidRPr="00612D01">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612D01">
        <w:rPr>
          <w:rFonts w:ascii="Times New Roman" w:hAnsi="Times New Roman"/>
          <w:b/>
          <w:color w:val="000000"/>
          <w:sz w:val="28"/>
          <w:lang w:val="ru-RU"/>
        </w:rPr>
        <w:t xml:space="preserve"> века (одно произведение по выбору).</w:t>
      </w:r>
      <w:r w:rsidRPr="00612D01">
        <w:rPr>
          <w:rFonts w:ascii="Times New Roman" w:hAnsi="Times New Roman"/>
          <w:color w:val="000000"/>
          <w:sz w:val="28"/>
          <w:lang w:val="ru-RU"/>
        </w:rPr>
        <w:t xml:space="preserve"> </w:t>
      </w:r>
      <w:bookmarkStart w:id="44" w:name="3424e6a4-3ee0-472d-acee-634ba8415114"/>
      <w:r w:rsidRPr="00612D01">
        <w:rPr>
          <w:rFonts w:ascii="Times New Roman" w:hAnsi="Times New Roman"/>
          <w:color w:val="000000"/>
          <w:sz w:val="28"/>
          <w:lang w:val="ru-RU"/>
        </w:rPr>
        <w:t xml:space="preserve">Например, произведения Р. Брэдбери «451 градус по Фаренгейту»; Э.М. Ремарка </w:t>
      </w:r>
      <w:r w:rsidRPr="00612D01">
        <w:rPr>
          <w:rFonts w:ascii="Times New Roman" w:hAnsi="Times New Roman"/>
          <w:color w:val="000000"/>
          <w:sz w:val="28"/>
          <w:lang w:val="ru-RU"/>
        </w:rPr>
        <w:t xml:space="preserve">«Три товарища»; Д. Сэлинджера «Над пропастью во ржи»; Г. Уэллса «Машина времени»; Э. Хемингуэя «Старик и море» и другие. </w:t>
      </w:r>
      <w:bookmarkEnd w:id="44"/>
    </w:p>
    <w:p w:rsidR="00906763" w:rsidRPr="00612D01" w:rsidRDefault="00612D01">
      <w:pPr>
        <w:spacing w:after="0"/>
        <w:ind w:firstLine="600"/>
        <w:jc w:val="both"/>
        <w:rPr>
          <w:lang w:val="ru-RU"/>
        </w:rPr>
      </w:pPr>
      <w:r w:rsidRPr="00612D01">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612D01">
        <w:rPr>
          <w:rFonts w:ascii="Times New Roman" w:hAnsi="Times New Roman"/>
          <w:b/>
          <w:color w:val="000000"/>
          <w:sz w:val="28"/>
          <w:lang w:val="ru-RU"/>
        </w:rPr>
        <w:t xml:space="preserve"> века</w:t>
      </w:r>
      <w:r w:rsidRPr="00612D01">
        <w:rPr>
          <w:rFonts w:ascii="Times New Roman" w:hAnsi="Times New Roman"/>
          <w:color w:val="000000"/>
          <w:sz w:val="28"/>
          <w:lang w:val="ru-RU"/>
        </w:rPr>
        <w:t xml:space="preserve"> </w:t>
      </w:r>
      <w:bookmarkStart w:id="45" w:name="dc44d0ad-ef88-4d21-8f36-1efedb242d66"/>
      <w:r w:rsidRPr="00612D01">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w:t>
      </w:r>
      <w:r w:rsidRPr="00612D01">
        <w:rPr>
          <w:rFonts w:ascii="Times New Roman" w:hAnsi="Times New Roman"/>
          <w:color w:val="000000"/>
          <w:sz w:val="28"/>
          <w:lang w:val="ru-RU"/>
        </w:rPr>
        <w:t>а и др.</w:t>
      </w:r>
      <w:bookmarkEnd w:id="45"/>
    </w:p>
    <w:p w:rsidR="00906763" w:rsidRPr="00612D01" w:rsidRDefault="00612D01">
      <w:pPr>
        <w:spacing w:after="0"/>
        <w:ind w:firstLine="600"/>
        <w:jc w:val="both"/>
        <w:rPr>
          <w:lang w:val="ru-RU"/>
        </w:rPr>
      </w:pPr>
      <w:r w:rsidRPr="00612D01">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612D01">
        <w:rPr>
          <w:rFonts w:ascii="Times New Roman" w:hAnsi="Times New Roman"/>
          <w:b/>
          <w:color w:val="000000"/>
          <w:sz w:val="28"/>
          <w:lang w:val="ru-RU"/>
        </w:rPr>
        <w:t xml:space="preserve"> века</w:t>
      </w:r>
      <w:r w:rsidRPr="00612D01">
        <w:rPr>
          <w:rFonts w:ascii="Times New Roman" w:hAnsi="Times New Roman"/>
          <w:color w:val="000000"/>
          <w:sz w:val="28"/>
          <w:lang w:val="ru-RU"/>
        </w:rPr>
        <w:t xml:space="preserve"> </w:t>
      </w:r>
      <w:bookmarkStart w:id="46" w:name="ad5ca050-f670-442b-9bbe-1faa7299b5ae"/>
      <w:r w:rsidRPr="00612D01">
        <w:rPr>
          <w:rFonts w:ascii="Times New Roman" w:hAnsi="Times New Roman"/>
          <w:color w:val="000000"/>
          <w:sz w:val="28"/>
          <w:lang w:val="ru-RU"/>
        </w:rPr>
        <w:t xml:space="preserve">(одно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 </w:t>
      </w:r>
      <w:bookmarkEnd w:id="46"/>
    </w:p>
    <w:p w:rsidR="00906763" w:rsidRPr="00612D01" w:rsidRDefault="00906763">
      <w:pPr>
        <w:rPr>
          <w:lang w:val="ru-RU"/>
        </w:rPr>
        <w:sectPr w:rsidR="00906763" w:rsidRPr="00612D01">
          <w:pgSz w:w="11906" w:h="16383"/>
          <w:pgMar w:top="1134" w:right="850" w:bottom="1134" w:left="1701" w:header="720" w:footer="720" w:gutter="0"/>
          <w:cols w:space="720"/>
        </w:sectPr>
      </w:pPr>
      <w:bookmarkStart w:id="47" w:name="block-61469077"/>
    </w:p>
    <w:bookmarkEnd w:id="47"/>
    <w:p w:rsidR="00906763" w:rsidRPr="00612D01" w:rsidRDefault="00612D01">
      <w:pPr>
        <w:spacing w:after="0"/>
        <w:ind w:left="120"/>
        <w:rPr>
          <w:lang w:val="ru-RU"/>
        </w:rPr>
      </w:pPr>
      <w:r w:rsidRPr="00612D01">
        <w:rPr>
          <w:rFonts w:ascii="Times New Roman" w:hAnsi="Times New Roman"/>
          <w:b/>
          <w:color w:val="000000"/>
          <w:sz w:val="28"/>
          <w:lang w:val="ru-RU"/>
        </w:rPr>
        <w:lastRenderedPageBreak/>
        <w:t>ПЛАНИРУЕМ</w:t>
      </w:r>
      <w:r w:rsidRPr="00612D01">
        <w:rPr>
          <w:rFonts w:ascii="Times New Roman" w:hAnsi="Times New Roman"/>
          <w:b/>
          <w:color w:val="000000"/>
          <w:sz w:val="28"/>
          <w:lang w:val="ru-RU"/>
        </w:rPr>
        <w:t>ЫЕ РЕЗУЛЬТАТЫ ОСВОЕНИЯ УЧЕБНОГО ПРЕДМЕТА «ЛИТЕРАТУРА» НА УРОВНЕ СРЕДНЕГО ОБЩЕГО ОБРАЗОВАНИЯ</w:t>
      </w:r>
    </w:p>
    <w:p w:rsidR="00906763" w:rsidRPr="00612D01" w:rsidRDefault="00906763">
      <w:pPr>
        <w:spacing w:after="0"/>
        <w:ind w:left="120"/>
        <w:rPr>
          <w:lang w:val="ru-RU"/>
        </w:rPr>
      </w:pPr>
    </w:p>
    <w:p w:rsidR="00906763" w:rsidRPr="00612D01" w:rsidRDefault="00612D01">
      <w:pPr>
        <w:spacing w:after="0"/>
        <w:ind w:firstLine="600"/>
        <w:jc w:val="both"/>
        <w:rPr>
          <w:lang w:val="ru-RU"/>
        </w:rPr>
      </w:pPr>
      <w:r w:rsidRPr="00612D01">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rsidR="00906763" w:rsidRPr="00612D01" w:rsidRDefault="00612D01">
      <w:pPr>
        <w:spacing w:after="0"/>
        <w:ind w:firstLine="600"/>
        <w:rPr>
          <w:lang w:val="ru-RU"/>
        </w:rPr>
      </w:pPr>
      <w:r w:rsidRPr="00612D01">
        <w:rPr>
          <w:rFonts w:ascii="Times New Roman" w:hAnsi="Times New Roman"/>
          <w:b/>
          <w:color w:val="000000"/>
          <w:sz w:val="28"/>
          <w:lang w:val="ru-RU"/>
        </w:rPr>
        <w:t>ЛИЧНОСТНЫЕ РЕЗУЛЬТАТЫ</w:t>
      </w:r>
    </w:p>
    <w:p w:rsidR="00906763" w:rsidRPr="00612D01" w:rsidRDefault="00612D01">
      <w:pPr>
        <w:spacing w:after="0"/>
        <w:ind w:firstLine="600"/>
        <w:jc w:val="both"/>
        <w:rPr>
          <w:lang w:val="ru-RU"/>
        </w:rPr>
      </w:pPr>
      <w:r w:rsidRPr="00612D01">
        <w:rPr>
          <w:rFonts w:ascii="Times New Roman" w:hAnsi="Times New Roman"/>
          <w:b/>
          <w:color w:val="000000"/>
          <w:sz w:val="28"/>
          <w:lang w:val="ru-RU"/>
        </w:rPr>
        <w:t xml:space="preserve">Личностные результаты освоения программы среднего общего образования </w:t>
      </w:r>
      <w:r w:rsidRPr="00612D01">
        <w:rPr>
          <w:rFonts w:ascii="Times New Roman" w:hAnsi="Times New Roman"/>
          <w:b/>
          <w:color w:val="000000"/>
          <w:sz w:val="28"/>
          <w:lang w:val="ru-RU"/>
        </w:rPr>
        <w:t>по литературе</w:t>
      </w:r>
      <w:r w:rsidRPr="00612D01">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w:t>
      </w:r>
      <w:r w:rsidRPr="00612D01">
        <w:rPr>
          <w:rFonts w:ascii="Times New Roman" w:hAnsi="Times New Roman"/>
          <w:color w:val="000000"/>
          <w:sz w:val="28"/>
          <w:lang w:val="ru-RU"/>
        </w:rPr>
        <w:t>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w:t>
      </w:r>
      <w:r w:rsidRPr="00612D01">
        <w:rPr>
          <w:rFonts w:ascii="Times New Roman" w:hAnsi="Times New Roman"/>
          <w:color w:val="000000"/>
          <w:sz w:val="28"/>
          <w:lang w:val="ru-RU"/>
        </w:rPr>
        <w:t xml:space="preserve">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906763" w:rsidRPr="00612D01" w:rsidRDefault="00612D01">
      <w:pPr>
        <w:spacing w:after="0"/>
        <w:ind w:firstLine="600"/>
        <w:jc w:val="both"/>
        <w:rPr>
          <w:lang w:val="ru-RU"/>
        </w:rPr>
      </w:pPr>
      <w:r w:rsidRPr="00612D01">
        <w:rPr>
          <w:rFonts w:ascii="Times New Roman" w:hAnsi="Times New Roman"/>
          <w:color w:val="000000"/>
          <w:spacing w:val="-2"/>
          <w:sz w:val="28"/>
          <w:lang w:val="ru-RU"/>
        </w:rPr>
        <w:t>Личностные результаты освоения обучающимися содержа</w:t>
      </w:r>
      <w:r w:rsidRPr="00612D01">
        <w:rPr>
          <w:rFonts w:ascii="Times New Roman" w:hAnsi="Times New Roman"/>
          <w:color w:val="000000"/>
          <w:spacing w:val="-2"/>
          <w:sz w:val="28"/>
          <w:lang w:val="ru-RU"/>
        </w:rPr>
        <w:t>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w:t>
      </w:r>
      <w:r w:rsidRPr="00612D01">
        <w:rPr>
          <w:rFonts w:ascii="Times New Roman" w:hAnsi="Times New Roman"/>
          <w:color w:val="000000"/>
          <w:spacing w:val="-2"/>
          <w:sz w:val="28"/>
          <w:lang w:val="ru-RU"/>
        </w:rPr>
        <w:t>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906763" w:rsidRDefault="00612D01">
      <w:pPr>
        <w:spacing w:after="0"/>
        <w:ind w:firstLine="600"/>
        <w:jc w:val="both"/>
      </w:pPr>
      <w:r>
        <w:rPr>
          <w:rFonts w:ascii="Times New Roman" w:hAnsi="Times New Roman"/>
          <w:color w:val="000000"/>
          <w:sz w:val="28"/>
        </w:rPr>
        <w:t>1) гражданского воспитания:</w:t>
      </w:r>
    </w:p>
    <w:p w:rsidR="00906763" w:rsidRPr="00612D01" w:rsidRDefault="00612D01">
      <w:pPr>
        <w:numPr>
          <w:ilvl w:val="0"/>
          <w:numId w:val="1"/>
        </w:numPr>
        <w:spacing w:after="0"/>
        <w:jc w:val="both"/>
        <w:rPr>
          <w:lang w:val="ru-RU"/>
        </w:rPr>
      </w:pPr>
      <w:r w:rsidRPr="00612D01">
        <w:rPr>
          <w:rFonts w:ascii="Times New Roman" w:hAnsi="Times New Roman"/>
          <w:color w:val="000000"/>
          <w:sz w:val="28"/>
          <w:lang w:val="ru-RU"/>
        </w:rPr>
        <w:t xml:space="preserve">сформированность гражданской </w:t>
      </w:r>
      <w:r w:rsidRPr="00612D01">
        <w:rPr>
          <w:rFonts w:ascii="Times New Roman" w:hAnsi="Times New Roman"/>
          <w:color w:val="000000"/>
          <w:sz w:val="28"/>
          <w:lang w:val="ru-RU"/>
        </w:rPr>
        <w:t>позиции обучающегося как активного и ответственного члена российского общества;</w:t>
      </w:r>
    </w:p>
    <w:p w:rsidR="00906763" w:rsidRPr="00612D01" w:rsidRDefault="00612D01">
      <w:pPr>
        <w:numPr>
          <w:ilvl w:val="0"/>
          <w:numId w:val="1"/>
        </w:numPr>
        <w:spacing w:after="0"/>
        <w:jc w:val="both"/>
        <w:rPr>
          <w:lang w:val="ru-RU"/>
        </w:rPr>
      </w:pPr>
      <w:r w:rsidRPr="00612D01">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906763" w:rsidRPr="00612D01" w:rsidRDefault="00612D01">
      <w:pPr>
        <w:numPr>
          <w:ilvl w:val="0"/>
          <w:numId w:val="1"/>
        </w:numPr>
        <w:spacing w:after="0"/>
        <w:jc w:val="both"/>
        <w:rPr>
          <w:lang w:val="ru-RU"/>
        </w:rPr>
      </w:pPr>
      <w:r w:rsidRPr="00612D01">
        <w:rPr>
          <w:rFonts w:ascii="Times New Roman" w:hAnsi="Times New Roman"/>
          <w:color w:val="000000"/>
          <w:sz w:val="28"/>
          <w:lang w:val="ru-RU"/>
        </w:rPr>
        <w:t xml:space="preserve">принятие традиционных национальных, общечеловеческих </w:t>
      </w:r>
      <w:r w:rsidRPr="00612D01">
        <w:rPr>
          <w:rFonts w:ascii="Times New Roman" w:hAnsi="Times New Roman"/>
          <w:color w:val="000000"/>
          <w:spacing w:val="-2"/>
          <w:sz w:val="28"/>
          <w:lang w:val="ru-RU"/>
        </w:rPr>
        <w:t>гуманистических, демократических, семе</w:t>
      </w:r>
      <w:r w:rsidRPr="00612D01">
        <w:rPr>
          <w:rFonts w:ascii="Times New Roman" w:hAnsi="Times New Roman"/>
          <w:color w:val="000000"/>
          <w:spacing w:val="-2"/>
          <w:sz w:val="28"/>
          <w:lang w:val="ru-RU"/>
        </w:rPr>
        <w:t>йных ценностей, в том</w:t>
      </w:r>
      <w:r w:rsidRPr="00612D01">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906763" w:rsidRPr="00612D01" w:rsidRDefault="00612D01">
      <w:pPr>
        <w:numPr>
          <w:ilvl w:val="0"/>
          <w:numId w:val="1"/>
        </w:numPr>
        <w:spacing w:after="0"/>
        <w:jc w:val="both"/>
        <w:rPr>
          <w:lang w:val="ru-RU"/>
        </w:rPr>
      </w:pPr>
      <w:r w:rsidRPr="00612D01">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w:t>
      </w:r>
      <w:r w:rsidRPr="00612D01">
        <w:rPr>
          <w:rFonts w:ascii="Times New Roman" w:hAnsi="Times New Roman"/>
          <w:color w:val="000000"/>
          <w:sz w:val="28"/>
          <w:lang w:val="ru-RU"/>
        </w:rPr>
        <w:t>акам;</w:t>
      </w:r>
    </w:p>
    <w:p w:rsidR="00906763" w:rsidRPr="00612D01" w:rsidRDefault="00612D01">
      <w:pPr>
        <w:numPr>
          <w:ilvl w:val="0"/>
          <w:numId w:val="1"/>
        </w:numPr>
        <w:spacing w:after="0"/>
        <w:jc w:val="both"/>
        <w:rPr>
          <w:lang w:val="ru-RU"/>
        </w:rPr>
      </w:pPr>
      <w:r w:rsidRPr="00612D01">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906763" w:rsidRPr="00612D01" w:rsidRDefault="00612D01">
      <w:pPr>
        <w:numPr>
          <w:ilvl w:val="0"/>
          <w:numId w:val="1"/>
        </w:numPr>
        <w:spacing w:after="0"/>
        <w:jc w:val="both"/>
        <w:rPr>
          <w:lang w:val="ru-RU"/>
        </w:rPr>
      </w:pPr>
      <w:r w:rsidRPr="00612D01">
        <w:rPr>
          <w:rFonts w:ascii="Times New Roman" w:hAnsi="Times New Roman"/>
          <w:color w:val="000000"/>
          <w:sz w:val="28"/>
          <w:lang w:val="ru-RU"/>
        </w:rPr>
        <w:t>умение взаимодействовать с социальными инстит</w:t>
      </w:r>
      <w:r w:rsidRPr="00612D01">
        <w:rPr>
          <w:rFonts w:ascii="Times New Roman" w:hAnsi="Times New Roman"/>
          <w:color w:val="000000"/>
          <w:sz w:val="28"/>
          <w:lang w:val="ru-RU"/>
        </w:rPr>
        <w:t>утами в соответствии с их функциями и назначением;</w:t>
      </w:r>
    </w:p>
    <w:p w:rsidR="00906763" w:rsidRPr="00612D01" w:rsidRDefault="00612D01">
      <w:pPr>
        <w:numPr>
          <w:ilvl w:val="0"/>
          <w:numId w:val="1"/>
        </w:numPr>
        <w:spacing w:after="0"/>
        <w:jc w:val="both"/>
        <w:rPr>
          <w:lang w:val="ru-RU"/>
        </w:rPr>
      </w:pPr>
      <w:r w:rsidRPr="00612D01">
        <w:rPr>
          <w:rFonts w:ascii="Times New Roman" w:hAnsi="Times New Roman"/>
          <w:color w:val="000000"/>
          <w:sz w:val="28"/>
          <w:lang w:val="ru-RU"/>
        </w:rPr>
        <w:t>готовность к гуманитарной и волонтёрской деятельности;</w:t>
      </w:r>
    </w:p>
    <w:p w:rsidR="00906763" w:rsidRDefault="00612D01">
      <w:pPr>
        <w:spacing w:after="0"/>
        <w:ind w:firstLine="600"/>
        <w:jc w:val="both"/>
      </w:pPr>
      <w:r>
        <w:rPr>
          <w:rFonts w:ascii="Times New Roman" w:hAnsi="Times New Roman"/>
          <w:color w:val="000000"/>
          <w:sz w:val="28"/>
        </w:rPr>
        <w:t>2) патриотического воспитания:</w:t>
      </w:r>
    </w:p>
    <w:p w:rsidR="00906763" w:rsidRPr="00612D01" w:rsidRDefault="00612D01">
      <w:pPr>
        <w:numPr>
          <w:ilvl w:val="0"/>
          <w:numId w:val="2"/>
        </w:numPr>
        <w:spacing w:after="0"/>
        <w:jc w:val="both"/>
        <w:rPr>
          <w:lang w:val="ru-RU"/>
        </w:rPr>
      </w:pPr>
      <w:r w:rsidRPr="00612D01">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w:t>
      </w:r>
      <w:r w:rsidRPr="00612D01">
        <w:rPr>
          <w:rFonts w:ascii="Times New Roman" w:hAnsi="Times New Roman"/>
          <w:color w:val="000000"/>
          <w:sz w:val="28"/>
          <w:lang w:val="ru-RU"/>
        </w:rPr>
        <w:t xml:space="preserve">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906763" w:rsidRPr="00612D01" w:rsidRDefault="00612D01">
      <w:pPr>
        <w:numPr>
          <w:ilvl w:val="0"/>
          <w:numId w:val="2"/>
        </w:numPr>
        <w:spacing w:after="0"/>
        <w:jc w:val="both"/>
        <w:rPr>
          <w:lang w:val="ru-RU"/>
        </w:rPr>
      </w:pPr>
      <w:r w:rsidRPr="00612D01">
        <w:rPr>
          <w:rFonts w:ascii="Times New Roman" w:hAnsi="Times New Roman"/>
          <w:color w:val="000000"/>
          <w:sz w:val="28"/>
          <w:lang w:val="ru-RU"/>
        </w:rPr>
        <w:t>ценностное отношение к государ</w:t>
      </w:r>
      <w:r w:rsidRPr="00612D01">
        <w:rPr>
          <w:rFonts w:ascii="Times New Roman" w:hAnsi="Times New Roman"/>
          <w:color w:val="000000"/>
          <w:sz w:val="28"/>
          <w:lang w:val="ru-RU"/>
        </w:rPr>
        <w:t xml:space="preserve">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906763" w:rsidRPr="00612D01" w:rsidRDefault="00612D01">
      <w:pPr>
        <w:numPr>
          <w:ilvl w:val="0"/>
          <w:numId w:val="2"/>
        </w:numPr>
        <w:spacing w:after="0"/>
        <w:jc w:val="both"/>
        <w:rPr>
          <w:lang w:val="ru-RU"/>
        </w:rPr>
      </w:pPr>
      <w:r w:rsidRPr="00612D01">
        <w:rPr>
          <w:rFonts w:ascii="Times New Roman" w:hAnsi="Times New Roman"/>
          <w:color w:val="000000"/>
          <w:sz w:val="28"/>
          <w:lang w:val="ru-RU"/>
        </w:rPr>
        <w:t>идей</w:t>
      </w:r>
      <w:r w:rsidRPr="00612D01">
        <w:rPr>
          <w:rFonts w:ascii="Times New Roman" w:hAnsi="Times New Roman"/>
          <w:color w:val="000000"/>
          <w:sz w:val="28"/>
          <w:lang w:val="ru-RU"/>
        </w:rPr>
        <w:t>ная убеждённость, готовность к служению и защите Отечества, ответственность за его судьбу, в том числе воспитанные на примерах из литературы;</w:t>
      </w:r>
    </w:p>
    <w:p w:rsidR="00906763" w:rsidRDefault="00612D01">
      <w:pPr>
        <w:spacing w:after="0"/>
        <w:ind w:firstLine="600"/>
        <w:jc w:val="both"/>
      </w:pPr>
      <w:r>
        <w:rPr>
          <w:rFonts w:ascii="Times New Roman" w:hAnsi="Times New Roman"/>
          <w:color w:val="000000"/>
          <w:sz w:val="28"/>
        </w:rPr>
        <w:t>3) духовно-нравственного воспитания:</w:t>
      </w:r>
    </w:p>
    <w:p w:rsidR="00906763" w:rsidRPr="00612D01" w:rsidRDefault="00612D01">
      <w:pPr>
        <w:numPr>
          <w:ilvl w:val="0"/>
          <w:numId w:val="3"/>
        </w:numPr>
        <w:spacing w:after="0"/>
        <w:jc w:val="both"/>
        <w:rPr>
          <w:lang w:val="ru-RU"/>
        </w:rPr>
      </w:pPr>
      <w:r w:rsidRPr="00612D01">
        <w:rPr>
          <w:rFonts w:ascii="Times New Roman" w:hAnsi="Times New Roman"/>
          <w:color w:val="000000"/>
          <w:sz w:val="28"/>
          <w:lang w:val="ru-RU"/>
        </w:rPr>
        <w:t>осознание духовных ценностей российского народа;</w:t>
      </w:r>
    </w:p>
    <w:p w:rsidR="00906763" w:rsidRPr="00612D01" w:rsidRDefault="00612D01">
      <w:pPr>
        <w:numPr>
          <w:ilvl w:val="0"/>
          <w:numId w:val="3"/>
        </w:numPr>
        <w:spacing w:after="0"/>
        <w:jc w:val="both"/>
        <w:rPr>
          <w:lang w:val="ru-RU"/>
        </w:rPr>
      </w:pPr>
      <w:r w:rsidRPr="00612D01">
        <w:rPr>
          <w:rFonts w:ascii="Times New Roman" w:hAnsi="Times New Roman"/>
          <w:color w:val="000000"/>
          <w:sz w:val="28"/>
          <w:lang w:val="ru-RU"/>
        </w:rPr>
        <w:t>сформированность нравственно</w:t>
      </w:r>
      <w:r w:rsidRPr="00612D01">
        <w:rPr>
          <w:rFonts w:ascii="Times New Roman" w:hAnsi="Times New Roman"/>
          <w:color w:val="000000"/>
          <w:sz w:val="28"/>
          <w:lang w:val="ru-RU"/>
        </w:rPr>
        <w:t xml:space="preserve">го сознания, этического поведения; </w:t>
      </w:r>
    </w:p>
    <w:p w:rsidR="00906763" w:rsidRPr="00612D01" w:rsidRDefault="00612D01">
      <w:pPr>
        <w:numPr>
          <w:ilvl w:val="0"/>
          <w:numId w:val="3"/>
        </w:numPr>
        <w:spacing w:after="0"/>
        <w:jc w:val="both"/>
        <w:rPr>
          <w:lang w:val="ru-RU"/>
        </w:rPr>
      </w:pPr>
      <w:r w:rsidRPr="00612D01">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w:t>
      </w:r>
      <w:r w:rsidRPr="00612D01">
        <w:rPr>
          <w:rFonts w:ascii="Times New Roman" w:hAnsi="Times New Roman"/>
          <w:color w:val="000000"/>
          <w:sz w:val="28"/>
          <w:lang w:val="ru-RU"/>
        </w:rPr>
        <w:t xml:space="preserve"> художественной литературы;</w:t>
      </w:r>
    </w:p>
    <w:p w:rsidR="00906763" w:rsidRPr="00612D01" w:rsidRDefault="00612D01">
      <w:pPr>
        <w:numPr>
          <w:ilvl w:val="0"/>
          <w:numId w:val="3"/>
        </w:numPr>
        <w:spacing w:after="0"/>
        <w:jc w:val="both"/>
        <w:rPr>
          <w:lang w:val="ru-RU"/>
        </w:rPr>
      </w:pPr>
      <w:r w:rsidRPr="00612D01">
        <w:rPr>
          <w:rFonts w:ascii="Times New Roman" w:hAnsi="Times New Roman"/>
          <w:color w:val="000000"/>
          <w:sz w:val="28"/>
          <w:lang w:val="ru-RU"/>
        </w:rPr>
        <w:t>осознание личного вклада в построение устойчивого будущего;</w:t>
      </w:r>
    </w:p>
    <w:p w:rsidR="00906763" w:rsidRPr="00612D01" w:rsidRDefault="00612D01">
      <w:pPr>
        <w:numPr>
          <w:ilvl w:val="0"/>
          <w:numId w:val="3"/>
        </w:numPr>
        <w:spacing w:after="0"/>
        <w:jc w:val="both"/>
        <w:rPr>
          <w:lang w:val="ru-RU"/>
        </w:rPr>
      </w:pPr>
      <w:r w:rsidRPr="00612D01">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w:t>
      </w:r>
      <w:r w:rsidRPr="00612D01">
        <w:rPr>
          <w:rFonts w:ascii="Times New Roman" w:hAnsi="Times New Roman"/>
          <w:color w:val="000000"/>
          <w:sz w:val="28"/>
          <w:lang w:val="ru-RU"/>
        </w:rPr>
        <w:t>ле с опорой на литературные произведения;</w:t>
      </w:r>
    </w:p>
    <w:p w:rsidR="00906763" w:rsidRDefault="00612D01">
      <w:pPr>
        <w:spacing w:after="0"/>
        <w:ind w:firstLine="600"/>
        <w:jc w:val="both"/>
      </w:pPr>
      <w:r>
        <w:rPr>
          <w:rFonts w:ascii="Times New Roman" w:hAnsi="Times New Roman"/>
          <w:color w:val="000000"/>
          <w:sz w:val="28"/>
        </w:rPr>
        <w:lastRenderedPageBreak/>
        <w:t>4) эстетического воспитания:</w:t>
      </w:r>
    </w:p>
    <w:p w:rsidR="00906763" w:rsidRPr="00612D01" w:rsidRDefault="00612D01">
      <w:pPr>
        <w:numPr>
          <w:ilvl w:val="0"/>
          <w:numId w:val="4"/>
        </w:numPr>
        <w:spacing w:after="0"/>
        <w:jc w:val="both"/>
        <w:rPr>
          <w:lang w:val="ru-RU"/>
        </w:rPr>
      </w:pPr>
      <w:r w:rsidRPr="00612D01">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906763" w:rsidRPr="00612D01" w:rsidRDefault="00612D01">
      <w:pPr>
        <w:numPr>
          <w:ilvl w:val="0"/>
          <w:numId w:val="4"/>
        </w:numPr>
        <w:spacing w:after="0"/>
        <w:jc w:val="both"/>
        <w:rPr>
          <w:lang w:val="ru-RU"/>
        </w:rPr>
      </w:pPr>
      <w:r w:rsidRPr="00612D01">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906763" w:rsidRPr="00612D01" w:rsidRDefault="00612D01">
      <w:pPr>
        <w:numPr>
          <w:ilvl w:val="0"/>
          <w:numId w:val="4"/>
        </w:numPr>
        <w:spacing w:after="0"/>
        <w:jc w:val="both"/>
        <w:rPr>
          <w:lang w:val="ru-RU"/>
        </w:rPr>
      </w:pPr>
      <w:r w:rsidRPr="00612D01">
        <w:rPr>
          <w:rFonts w:ascii="Times New Roman" w:hAnsi="Times New Roman"/>
          <w:color w:val="000000"/>
          <w:sz w:val="28"/>
          <w:lang w:val="ru-RU"/>
        </w:rPr>
        <w:t>убеждённость в значимости для личности и общества отечественного и мирового искусства, э</w:t>
      </w:r>
      <w:r w:rsidRPr="00612D01">
        <w:rPr>
          <w:rFonts w:ascii="Times New Roman" w:hAnsi="Times New Roman"/>
          <w:color w:val="000000"/>
          <w:sz w:val="28"/>
          <w:lang w:val="ru-RU"/>
        </w:rPr>
        <w:t>тнических культурных традиций и устного народного творчества;</w:t>
      </w:r>
    </w:p>
    <w:p w:rsidR="00906763" w:rsidRPr="00612D01" w:rsidRDefault="00612D01">
      <w:pPr>
        <w:numPr>
          <w:ilvl w:val="0"/>
          <w:numId w:val="4"/>
        </w:numPr>
        <w:spacing w:after="0"/>
        <w:jc w:val="both"/>
        <w:rPr>
          <w:lang w:val="ru-RU"/>
        </w:rPr>
      </w:pPr>
      <w:r w:rsidRPr="00612D01">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906763" w:rsidRDefault="00612D01">
      <w:pPr>
        <w:spacing w:after="0"/>
        <w:ind w:firstLine="600"/>
        <w:jc w:val="both"/>
      </w:pPr>
      <w:r>
        <w:rPr>
          <w:rFonts w:ascii="Times New Roman" w:hAnsi="Times New Roman"/>
          <w:color w:val="000000"/>
          <w:sz w:val="28"/>
        </w:rPr>
        <w:t>5) физического воспитания:</w:t>
      </w:r>
    </w:p>
    <w:p w:rsidR="00906763" w:rsidRPr="00612D01" w:rsidRDefault="00612D01">
      <w:pPr>
        <w:numPr>
          <w:ilvl w:val="0"/>
          <w:numId w:val="5"/>
        </w:numPr>
        <w:spacing w:after="0"/>
        <w:jc w:val="both"/>
        <w:rPr>
          <w:lang w:val="ru-RU"/>
        </w:rPr>
      </w:pPr>
      <w:r w:rsidRPr="00612D01">
        <w:rPr>
          <w:rFonts w:ascii="Times New Roman" w:hAnsi="Times New Roman"/>
          <w:color w:val="000000"/>
          <w:sz w:val="28"/>
          <w:lang w:val="ru-RU"/>
        </w:rPr>
        <w:t>сфор</w:t>
      </w:r>
      <w:r w:rsidRPr="00612D01">
        <w:rPr>
          <w:rFonts w:ascii="Times New Roman" w:hAnsi="Times New Roman"/>
          <w:color w:val="000000"/>
          <w:sz w:val="28"/>
          <w:lang w:val="ru-RU"/>
        </w:rPr>
        <w:t>мированность здорового и безопасного образа жизни, ответственного отношения к своему здоровью;</w:t>
      </w:r>
    </w:p>
    <w:p w:rsidR="00906763" w:rsidRPr="00612D01" w:rsidRDefault="00612D01">
      <w:pPr>
        <w:numPr>
          <w:ilvl w:val="0"/>
          <w:numId w:val="5"/>
        </w:numPr>
        <w:spacing w:after="0"/>
        <w:jc w:val="both"/>
        <w:rPr>
          <w:lang w:val="ru-RU"/>
        </w:rPr>
      </w:pPr>
      <w:r w:rsidRPr="00612D01">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906763" w:rsidRPr="00612D01" w:rsidRDefault="00612D01">
      <w:pPr>
        <w:numPr>
          <w:ilvl w:val="0"/>
          <w:numId w:val="5"/>
        </w:numPr>
        <w:spacing w:after="0"/>
        <w:jc w:val="both"/>
        <w:rPr>
          <w:lang w:val="ru-RU"/>
        </w:rPr>
      </w:pPr>
      <w:r w:rsidRPr="00612D01">
        <w:rPr>
          <w:rFonts w:ascii="Times New Roman" w:hAnsi="Times New Roman"/>
          <w:color w:val="000000"/>
          <w:sz w:val="28"/>
          <w:lang w:val="ru-RU"/>
        </w:rPr>
        <w:t>активное неприятие вредных привычек и иных форм причинения вреда фи</w:t>
      </w:r>
      <w:r w:rsidRPr="00612D01">
        <w:rPr>
          <w:rFonts w:ascii="Times New Roman" w:hAnsi="Times New Roman"/>
          <w:color w:val="000000"/>
          <w:sz w:val="28"/>
          <w:lang w:val="ru-RU"/>
        </w:rPr>
        <w:t>зическому и психическому здоровью, в том числе с адекватной оценкой поведения и поступков литературных героев;</w:t>
      </w:r>
    </w:p>
    <w:p w:rsidR="00906763" w:rsidRDefault="00612D01">
      <w:pPr>
        <w:spacing w:after="0"/>
        <w:ind w:firstLine="600"/>
        <w:jc w:val="both"/>
      </w:pPr>
      <w:r>
        <w:rPr>
          <w:rFonts w:ascii="Times New Roman" w:hAnsi="Times New Roman"/>
          <w:color w:val="000000"/>
          <w:sz w:val="28"/>
        </w:rPr>
        <w:t>6) трудового воспитания:</w:t>
      </w:r>
    </w:p>
    <w:p w:rsidR="00906763" w:rsidRPr="00612D01" w:rsidRDefault="00612D01">
      <w:pPr>
        <w:numPr>
          <w:ilvl w:val="0"/>
          <w:numId w:val="6"/>
        </w:numPr>
        <w:spacing w:after="0"/>
        <w:jc w:val="both"/>
        <w:rPr>
          <w:lang w:val="ru-RU"/>
        </w:rPr>
      </w:pPr>
      <w:r w:rsidRPr="00612D01">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w:t>
      </w:r>
      <w:r w:rsidRPr="00612D01">
        <w:rPr>
          <w:rFonts w:ascii="Times New Roman" w:hAnsi="Times New Roman"/>
          <w:color w:val="000000"/>
          <w:sz w:val="28"/>
          <w:lang w:val="ru-RU"/>
        </w:rPr>
        <w:t xml:space="preserve"> а также на основе знакомства с профессиональной деятельностью героев отдельных литературных произведений;</w:t>
      </w:r>
    </w:p>
    <w:p w:rsidR="00906763" w:rsidRPr="00612D01" w:rsidRDefault="00612D01">
      <w:pPr>
        <w:numPr>
          <w:ilvl w:val="0"/>
          <w:numId w:val="6"/>
        </w:numPr>
        <w:spacing w:after="0"/>
        <w:jc w:val="both"/>
        <w:rPr>
          <w:lang w:val="ru-RU"/>
        </w:rPr>
      </w:pPr>
      <w:r w:rsidRPr="00612D01">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w:t>
      </w:r>
      <w:r w:rsidRPr="00612D01">
        <w:rPr>
          <w:rFonts w:ascii="Times New Roman" w:hAnsi="Times New Roman"/>
          <w:color w:val="000000"/>
          <w:sz w:val="28"/>
          <w:lang w:val="ru-RU"/>
        </w:rPr>
        <w:t xml:space="preserve">ю деятельность в процессе литературного образования; </w:t>
      </w:r>
    </w:p>
    <w:p w:rsidR="00906763" w:rsidRPr="00612D01" w:rsidRDefault="00612D01">
      <w:pPr>
        <w:numPr>
          <w:ilvl w:val="0"/>
          <w:numId w:val="6"/>
        </w:numPr>
        <w:spacing w:after="0"/>
        <w:jc w:val="both"/>
        <w:rPr>
          <w:lang w:val="ru-RU"/>
        </w:rPr>
      </w:pPr>
      <w:r w:rsidRPr="00612D01">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w:t>
      </w:r>
      <w:r w:rsidRPr="00612D01">
        <w:rPr>
          <w:rFonts w:ascii="Times New Roman" w:hAnsi="Times New Roman"/>
          <w:color w:val="000000"/>
          <w:sz w:val="28"/>
          <w:lang w:val="ru-RU"/>
        </w:rPr>
        <w:t xml:space="preserve">ых героев; </w:t>
      </w:r>
    </w:p>
    <w:p w:rsidR="00906763" w:rsidRPr="00612D01" w:rsidRDefault="00612D01">
      <w:pPr>
        <w:numPr>
          <w:ilvl w:val="0"/>
          <w:numId w:val="6"/>
        </w:numPr>
        <w:spacing w:after="0"/>
        <w:jc w:val="both"/>
        <w:rPr>
          <w:lang w:val="ru-RU"/>
        </w:rPr>
      </w:pPr>
      <w:r w:rsidRPr="00612D01">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906763" w:rsidRDefault="00612D01">
      <w:pPr>
        <w:spacing w:after="0"/>
        <w:ind w:firstLine="600"/>
        <w:jc w:val="both"/>
      </w:pPr>
      <w:r>
        <w:rPr>
          <w:rFonts w:ascii="Times New Roman" w:hAnsi="Times New Roman"/>
          <w:color w:val="000000"/>
          <w:sz w:val="28"/>
        </w:rPr>
        <w:t>7) экологического воспитания:</w:t>
      </w:r>
    </w:p>
    <w:p w:rsidR="00906763" w:rsidRPr="00612D01" w:rsidRDefault="00612D01">
      <w:pPr>
        <w:numPr>
          <w:ilvl w:val="0"/>
          <w:numId w:val="7"/>
        </w:numPr>
        <w:spacing w:after="0"/>
        <w:jc w:val="both"/>
        <w:rPr>
          <w:lang w:val="ru-RU"/>
        </w:rPr>
      </w:pPr>
      <w:r w:rsidRPr="00612D01">
        <w:rPr>
          <w:rFonts w:ascii="Times New Roman" w:hAnsi="Times New Roman"/>
          <w:color w:val="000000"/>
          <w:sz w:val="28"/>
          <w:lang w:val="ru-RU"/>
        </w:rPr>
        <w:t>сформированность экологической культуры, понимание влияния социально-экономических процес</w:t>
      </w:r>
      <w:r w:rsidRPr="00612D01">
        <w:rPr>
          <w:rFonts w:ascii="Times New Roman" w:hAnsi="Times New Roman"/>
          <w:color w:val="000000"/>
          <w:sz w:val="28"/>
          <w:lang w:val="ru-RU"/>
        </w:rPr>
        <w:t xml:space="preserve">сов на состояние природной и </w:t>
      </w:r>
      <w:r w:rsidRPr="00612D01">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906763" w:rsidRPr="00612D01" w:rsidRDefault="00612D01">
      <w:pPr>
        <w:numPr>
          <w:ilvl w:val="0"/>
          <w:numId w:val="7"/>
        </w:numPr>
        <w:spacing w:after="0"/>
        <w:jc w:val="both"/>
        <w:rPr>
          <w:lang w:val="ru-RU"/>
        </w:rPr>
      </w:pPr>
      <w:r w:rsidRPr="00612D01">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w:t>
      </w:r>
      <w:r w:rsidRPr="00612D01">
        <w:rPr>
          <w:rFonts w:ascii="Times New Roman" w:hAnsi="Times New Roman"/>
          <w:color w:val="000000"/>
          <w:sz w:val="28"/>
          <w:lang w:val="ru-RU"/>
        </w:rPr>
        <w:t xml:space="preserve">ства, с учётом осмысления опыта литературных героев; </w:t>
      </w:r>
    </w:p>
    <w:p w:rsidR="00906763" w:rsidRPr="00612D01" w:rsidRDefault="00612D01">
      <w:pPr>
        <w:numPr>
          <w:ilvl w:val="0"/>
          <w:numId w:val="7"/>
        </w:numPr>
        <w:spacing w:after="0"/>
        <w:jc w:val="both"/>
        <w:rPr>
          <w:lang w:val="ru-RU"/>
        </w:rPr>
      </w:pPr>
      <w:r w:rsidRPr="00612D01">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w:t>
      </w:r>
      <w:r w:rsidRPr="00612D01">
        <w:rPr>
          <w:rFonts w:ascii="Times New Roman" w:hAnsi="Times New Roman"/>
          <w:color w:val="000000"/>
          <w:sz w:val="28"/>
          <w:lang w:val="ru-RU"/>
        </w:rPr>
        <w:t>ий, предотвращать их;</w:t>
      </w:r>
    </w:p>
    <w:p w:rsidR="00906763" w:rsidRPr="00612D01" w:rsidRDefault="00612D01">
      <w:pPr>
        <w:numPr>
          <w:ilvl w:val="0"/>
          <w:numId w:val="7"/>
        </w:numPr>
        <w:spacing w:after="0"/>
        <w:jc w:val="both"/>
        <w:rPr>
          <w:lang w:val="ru-RU"/>
        </w:rPr>
      </w:pPr>
      <w:r w:rsidRPr="00612D01">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906763" w:rsidRDefault="00612D01">
      <w:pPr>
        <w:spacing w:after="0"/>
        <w:ind w:firstLine="600"/>
        <w:jc w:val="both"/>
      </w:pPr>
      <w:r>
        <w:rPr>
          <w:rFonts w:ascii="Times New Roman" w:hAnsi="Times New Roman"/>
          <w:color w:val="000000"/>
          <w:sz w:val="28"/>
        </w:rPr>
        <w:t>8) ценности научного познания:</w:t>
      </w:r>
    </w:p>
    <w:p w:rsidR="00906763" w:rsidRPr="00612D01" w:rsidRDefault="00612D01">
      <w:pPr>
        <w:numPr>
          <w:ilvl w:val="0"/>
          <w:numId w:val="8"/>
        </w:numPr>
        <w:spacing w:after="0"/>
        <w:jc w:val="both"/>
        <w:rPr>
          <w:lang w:val="ru-RU"/>
        </w:rPr>
      </w:pPr>
      <w:r w:rsidRPr="00612D01">
        <w:rPr>
          <w:rFonts w:ascii="Times New Roman" w:hAnsi="Times New Roman"/>
          <w:color w:val="000000"/>
          <w:sz w:val="28"/>
          <w:lang w:val="ru-RU"/>
        </w:rPr>
        <w:t>сформированность мировоззрения, соответст</w:t>
      </w:r>
      <w:r w:rsidRPr="00612D01">
        <w:rPr>
          <w:rFonts w:ascii="Times New Roman" w:hAnsi="Times New Roman"/>
          <w:color w:val="000000"/>
          <w:sz w:val="28"/>
          <w:lang w:val="ru-RU"/>
        </w:rPr>
        <w:t>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906763" w:rsidRPr="00612D01" w:rsidRDefault="00612D01">
      <w:pPr>
        <w:numPr>
          <w:ilvl w:val="0"/>
          <w:numId w:val="8"/>
        </w:numPr>
        <w:spacing w:after="0"/>
        <w:jc w:val="both"/>
        <w:rPr>
          <w:lang w:val="ru-RU"/>
        </w:rPr>
      </w:pPr>
      <w:r w:rsidRPr="00612D01">
        <w:rPr>
          <w:rFonts w:ascii="Times New Roman" w:hAnsi="Times New Roman"/>
          <w:color w:val="000000"/>
          <w:sz w:val="28"/>
          <w:lang w:val="ru-RU"/>
        </w:rPr>
        <w:t xml:space="preserve">совершенствование языковой и читательской культуры как средства взаимодействия между людьми и </w:t>
      </w:r>
      <w:r w:rsidRPr="00612D01">
        <w:rPr>
          <w:rFonts w:ascii="Times New Roman" w:hAnsi="Times New Roman"/>
          <w:color w:val="000000"/>
          <w:sz w:val="28"/>
          <w:lang w:val="ru-RU"/>
        </w:rPr>
        <w:t>познания мира с опорой на изученные и самостоятельно прочитанные литературные произведения;</w:t>
      </w:r>
    </w:p>
    <w:p w:rsidR="00906763" w:rsidRPr="00612D01" w:rsidRDefault="00612D01">
      <w:pPr>
        <w:numPr>
          <w:ilvl w:val="0"/>
          <w:numId w:val="8"/>
        </w:numPr>
        <w:spacing w:after="0"/>
        <w:jc w:val="both"/>
        <w:rPr>
          <w:lang w:val="ru-RU"/>
        </w:rPr>
      </w:pPr>
      <w:r w:rsidRPr="00612D01">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906763" w:rsidRPr="00612D01" w:rsidRDefault="00612D01">
      <w:pPr>
        <w:spacing w:after="0"/>
        <w:ind w:firstLine="600"/>
        <w:jc w:val="both"/>
        <w:rPr>
          <w:lang w:val="ru-RU"/>
        </w:rPr>
      </w:pPr>
      <w:r w:rsidRPr="00612D01">
        <w:rPr>
          <w:rFonts w:ascii="Times New Roman" w:hAnsi="Times New Roman"/>
          <w:color w:val="000000"/>
          <w:sz w:val="28"/>
          <w:lang w:val="ru-RU"/>
        </w:rPr>
        <w:t>В процессе достижения личностных результатов освоения обучающимися программы среднего о</w:t>
      </w:r>
      <w:r w:rsidRPr="00612D01">
        <w:rPr>
          <w:rFonts w:ascii="Times New Roman" w:hAnsi="Times New Roman"/>
          <w:color w:val="000000"/>
          <w:sz w:val="28"/>
          <w:lang w:val="ru-RU"/>
        </w:rPr>
        <w:t>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906763" w:rsidRPr="00612D01" w:rsidRDefault="00612D01">
      <w:pPr>
        <w:numPr>
          <w:ilvl w:val="0"/>
          <w:numId w:val="9"/>
        </w:numPr>
        <w:spacing w:after="0"/>
        <w:jc w:val="both"/>
        <w:rPr>
          <w:lang w:val="ru-RU"/>
        </w:rPr>
      </w:pPr>
      <w:r w:rsidRPr="00612D01">
        <w:rPr>
          <w:rFonts w:ascii="Times New Roman" w:hAnsi="Times New Roman"/>
          <w:color w:val="000000"/>
          <w:sz w:val="28"/>
          <w:lang w:val="ru-RU"/>
        </w:rPr>
        <w:t xml:space="preserve">самосознания, включающего способность понимать своё эмоциональное состояние, видеть направления </w:t>
      </w:r>
      <w:r w:rsidRPr="00612D01">
        <w:rPr>
          <w:rFonts w:ascii="Times New Roman" w:hAnsi="Times New Roman"/>
          <w:color w:val="000000"/>
          <w:sz w:val="28"/>
          <w:lang w:val="ru-RU"/>
        </w:rPr>
        <w:t>развития собственной эмоциональной сферы, быть уверенным в себе;</w:t>
      </w:r>
    </w:p>
    <w:p w:rsidR="00906763" w:rsidRPr="00612D01" w:rsidRDefault="00612D01">
      <w:pPr>
        <w:numPr>
          <w:ilvl w:val="0"/>
          <w:numId w:val="9"/>
        </w:numPr>
        <w:spacing w:after="0"/>
        <w:jc w:val="both"/>
        <w:rPr>
          <w:lang w:val="ru-RU"/>
        </w:rPr>
      </w:pPr>
      <w:r w:rsidRPr="00612D01">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w:t>
      </w:r>
      <w:r w:rsidRPr="00612D01">
        <w:rPr>
          <w:rFonts w:ascii="Times New Roman" w:hAnsi="Times New Roman"/>
          <w:color w:val="000000"/>
          <w:sz w:val="28"/>
          <w:lang w:val="ru-RU"/>
        </w:rPr>
        <w:t>му;</w:t>
      </w:r>
    </w:p>
    <w:p w:rsidR="00906763" w:rsidRPr="00612D01" w:rsidRDefault="00612D01">
      <w:pPr>
        <w:numPr>
          <w:ilvl w:val="0"/>
          <w:numId w:val="9"/>
        </w:numPr>
        <w:spacing w:after="0"/>
        <w:jc w:val="both"/>
        <w:rPr>
          <w:lang w:val="ru-RU"/>
        </w:rPr>
      </w:pPr>
      <w:r w:rsidRPr="00612D01">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906763" w:rsidRPr="00612D01" w:rsidRDefault="00612D01">
      <w:pPr>
        <w:numPr>
          <w:ilvl w:val="0"/>
          <w:numId w:val="9"/>
        </w:numPr>
        <w:spacing w:after="0"/>
        <w:jc w:val="both"/>
        <w:rPr>
          <w:lang w:val="ru-RU"/>
        </w:rPr>
      </w:pPr>
      <w:r w:rsidRPr="00612D01">
        <w:rPr>
          <w:rFonts w:ascii="Times New Roman" w:hAnsi="Times New Roman"/>
          <w:color w:val="000000"/>
          <w:sz w:val="28"/>
          <w:lang w:val="ru-RU"/>
        </w:rPr>
        <w:lastRenderedPageBreak/>
        <w:t>эмпатии, включающей способность понимать эмоциональное состояние других, учитывать его при осуществлени</w:t>
      </w:r>
      <w:r w:rsidRPr="00612D01">
        <w:rPr>
          <w:rFonts w:ascii="Times New Roman" w:hAnsi="Times New Roman"/>
          <w:color w:val="000000"/>
          <w:sz w:val="28"/>
          <w:lang w:val="ru-RU"/>
        </w:rPr>
        <w:t xml:space="preserve">и коммуникации, способность к сочувствию и сопереживанию; </w:t>
      </w:r>
    </w:p>
    <w:p w:rsidR="00906763" w:rsidRPr="00612D01" w:rsidRDefault="00612D01">
      <w:pPr>
        <w:numPr>
          <w:ilvl w:val="0"/>
          <w:numId w:val="9"/>
        </w:numPr>
        <w:spacing w:after="0"/>
        <w:jc w:val="both"/>
        <w:rPr>
          <w:lang w:val="ru-RU"/>
        </w:rPr>
      </w:pPr>
      <w:r w:rsidRPr="00612D01">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906763" w:rsidRPr="00612D01" w:rsidRDefault="00906763">
      <w:pPr>
        <w:spacing w:after="0"/>
        <w:ind w:left="120"/>
        <w:rPr>
          <w:lang w:val="ru-RU"/>
        </w:rPr>
      </w:pPr>
    </w:p>
    <w:p w:rsidR="00906763" w:rsidRPr="00612D01" w:rsidRDefault="00612D01">
      <w:pPr>
        <w:spacing w:after="0"/>
        <w:ind w:firstLine="600"/>
        <w:rPr>
          <w:lang w:val="ru-RU"/>
        </w:rPr>
      </w:pPr>
      <w:r w:rsidRPr="00612D01">
        <w:rPr>
          <w:rFonts w:ascii="Times New Roman" w:hAnsi="Times New Roman"/>
          <w:b/>
          <w:color w:val="000000"/>
          <w:sz w:val="28"/>
          <w:lang w:val="ru-RU"/>
        </w:rPr>
        <w:t>МЕТАПРЕДМЕТНЫЕ РЕЗУЛ</w:t>
      </w:r>
      <w:r w:rsidRPr="00612D01">
        <w:rPr>
          <w:rFonts w:ascii="Times New Roman" w:hAnsi="Times New Roman"/>
          <w:b/>
          <w:color w:val="000000"/>
          <w:sz w:val="28"/>
          <w:lang w:val="ru-RU"/>
        </w:rPr>
        <w:t>ЬТАТЫ</w:t>
      </w:r>
    </w:p>
    <w:p w:rsidR="00906763" w:rsidRPr="00612D01" w:rsidRDefault="00612D01">
      <w:pPr>
        <w:spacing w:after="0"/>
        <w:ind w:firstLine="600"/>
        <w:jc w:val="both"/>
        <w:rPr>
          <w:lang w:val="ru-RU"/>
        </w:rPr>
      </w:pPr>
      <w:r w:rsidRPr="00612D01">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906763" w:rsidRPr="00612D01" w:rsidRDefault="00612D01">
      <w:pPr>
        <w:spacing w:after="0"/>
        <w:ind w:firstLine="600"/>
        <w:jc w:val="both"/>
        <w:rPr>
          <w:lang w:val="ru-RU"/>
        </w:rPr>
      </w:pPr>
      <w:r w:rsidRPr="00612D01">
        <w:rPr>
          <w:rFonts w:ascii="Times New Roman" w:hAnsi="Times New Roman"/>
          <w:color w:val="000000"/>
          <w:sz w:val="28"/>
          <w:lang w:val="ru-RU"/>
        </w:rPr>
        <w:t xml:space="preserve">Овладение универсальными </w:t>
      </w:r>
      <w:r w:rsidRPr="00612D01">
        <w:rPr>
          <w:rFonts w:ascii="Times New Roman" w:hAnsi="Times New Roman"/>
          <w:b/>
          <w:color w:val="000000"/>
          <w:sz w:val="28"/>
          <w:lang w:val="ru-RU"/>
        </w:rPr>
        <w:t>учебными познавательными действиями</w:t>
      </w:r>
      <w:r w:rsidRPr="00612D01">
        <w:rPr>
          <w:rFonts w:ascii="Times New Roman" w:hAnsi="Times New Roman"/>
          <w:color w:val="000000"/>
          <w:sz w:val="28"/>
          <w:lang w:val="ru-RU"/>
        </w:rPr>
        <w:t>:</w:t>
      </w:r>
    </w:p>
    <w:p w:rsidR="00906763" w:rsidRDefault="00612D01">
      <w:pPr>
        <w:spacing w:after="0"/>
        <w:ind w:firstLine="600"/>
        <w:jc w:val="both"/>
      </w:pPr>
      <w:r>
        <w:rPr>
          <w:rFonts w:ascii="Times New Roman" w:hAnsi="Times New Roman"/>
          <w:color w:val="000000"/>
          <w:sz w:val="28"/>
        </w:rPr>
        <w:t>1) базовые логические действия:</w:t>
      </w:r>
    </w:p>
    <w:p w:rsidR="00906763" w:rsidRPr="00612D01" w:rsidRDefault="00612D01">
      <w:pPr>
        <w:numPr>
          <w:ilvl w:val="0"/>
          <w:numId w:val="10"/>
        </w:numPr>
        <w:spacing w:after="0"/>
        <w:jc w:val="both"/>
        <w:rPr>
          <w:lang w:val="ru-RU"/>
        </w:rPr>
      </w:pPr>
      <w:r w:rsidRPr="00612D01">
        <w:rPr>
          <w:rFonts w:ascii="Times New Roman" w:hAnsi="Times New Roman"/>
          <w:color w:val="000000"/>
          <w:sz w:val="28"/>
          <w:lang w:val="ru-RU"/>
        </w:rPr>
        <w:t>самостоятельно формулировать и актуализ</w:t>
      </w:r>
      <w:r w:rsidRPr="00612D01">
        <w:rPr>
          <w:rFonts w:ascii="Times New Roman" w:hAnsi="Times New Roman"/>
          <w:color w:val="000000"/>
          <w:sz w:val="28"/>
          <w:lang w:val="ru-RU"/>
        </w:rPr>
        <w:t xml:space="preserve">ировать проблему, заложенную в художественном произведении, рассматривать её всесторонне; </w:t>
      </w:r>
    </w:p>
    <w:p w:rsidR="00906763" w:rsidRPr="00612D01" w:rsidRDefault="00612D01">
      <w:pPr>
        <w:numPr>
          <w:ilvl w:val="0"/>
          <w:numId w:val="10"/>
        </w:numPr>
        <w:spacing w:after="0"/>
        <w:jc w:val="both"/>
        <w:rPr>
          <w:lang w:val="ru-RU"/>
        </w:rPr>
      </w:pPr>
      <w:r w:rsidRPr="00612D01">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w:t>
      </w:r>
      <w:r w:rsidRPr="00612D01">
        <w:rPr>
          <w:rFonts w:ascii="Times New Roman" w:hAnsi="Times New Roman"/>
          <w:color w:val="000000"/>
          <w:sz w:val="28"/>
          <w:lang w:val="ru-RU"/>
        </w:rPr>
        <w:t>ых фактов;</w:t>
      </w:r>
    </w:p>
    <w:p w:rsidR="00906763" w:rsidRPr="00612D01" w:rsidRDefault="00612D01">
      <w:pPr>
        <w:numPr>
          <w:ilvl w:val="0"/>
          <w:numId w:val="10"/>
        </w:numPr>
        <w:spacing w:after="0"/>
        <w:jc w:val="both"/>
        <w:rPr>
          <w:lang w:val="ru-RU"/>
        </w:rPr>
      </w:pPr>
      <w:r w:rsidRPr="00612D01">
        <w:rPr>
          <w:rFonts w:ascii="Times New Roman" w:hAnsi="Times New Roman"/>
          <w:color w:val="000000"/>
          <w:sz w:val="28"/>
          <w:lang w:val="ru-RU"/>
        </w:rPr>
        <w:t>определять цели деятельности, задавать параметры и критерии их достижения;</w:t>
      </w:r>
    </w:p>
    <w:p w:rsidR="00906763" w:rsidRPr="00612D01" w:rsidRDefault="00612D01">
      <w:pPr>
        <w:numPr>
          <w:ilvl w:val="0"/>
          <w:numId w:val="10"/>
        </w:numPr>
        <w:spacing w:after="0"/>
        <w:jc w:val="both"/>
        <w:rPr>
          <w:lang w:val="ru-RU"/>
        </w:rPr>
      </w:pPr>
      <w:r w:rsidRPr="00612D01">
        <w:rPr>
          <w:rFonts w:ascii="Times New Roman" w:hAnsi="Times New Roman"/>
          <w:color w:val="000000"/>
          <w:sz w:val="28"/>
          <w:lang w:val="ru-RU"/>
        </w:rPr>
        <w:t>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w:t>
      </w:r>
      <w:r w:rsidRPr="00612D01">
        <w:rPr>
          <w:rFonts w:ascii="Times New Roman" w:hAnsi="Times New Roman"/>
          <w:color w:val="000000"/>
          <w:sz w:val="28"/>
          <w:lang w:val="ru-RU"/>
        </w:rPr>
        <w:t xml:space="preserve">; </w:t>
      </w:r>
    </w:p>
    <w:p w:rsidR="00906763" w:rsidRPr="00612D01" w:rsidRDefault="00612D01">
      <w:pPr>
        <w:numPr>
          <w:ilvl w:val="0"/>
          <w:numId w:val="10"/>
        </w:numPr>
        <w:spacing w:after="0"/>
        <w:jc w:val="both"/>
        <w:rPr>
          <w:lang w:val="ru-RU"/>
        </w:rPr>
      </w:pPr>
      <w:r w:rsidRPr="00612D01">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906763" w:rsidRPr="00612D01" w:rsidRDefault="00612D01">
      <w:pPr>
        <w:numPr>
          <w:ilvl w:val="0"/>
          <w:numId w:val="10"/>
        </w:numPr>
        <w:spacing w:after="0"/>
        <w:jc w:val="both"/>
        <w:rPr>
          <w:lang w:val="ru-RU"/>
        </w:rPr>
      </w:pPr>
      <w:r w:rsidRPr="00612D01">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906763" w:rsidRPr="00612D01" w:rsidRDefault="00612D01">
      <w:pPr>
        <w:numPr>
          <w:ilvl w:val="0"/>
          <w:numId w:val="10"/>
        </w:numPr>
        <w:spacing w:after="0"/>
        <w:jc w:val="both"/>
        <w:rPr>
          <w:lang w:val="ru-RU"/>
        </w:rPr>
      </w:pPr>
      <w:r w:rsidRPr="00612D01">
        <w:rPr>
          <w:rFonts w:ascii="Times New Roman" w:hAnsi="Times New Roman"/>
          <w:color w:val="000000"/>
          <w:sz w:val="28"/>
          <w:lang w:val="ru-RU"/>
        </w:rPr>
        <w:t>координировать и выполнять раб</w:t>
      </w:r>
      <w:r w:rsidRPr="00612D01">
        <w:rPr>
          <w:rFonts w:ascii="Times New Roman" w:hAnsi="Times New Roman"/>
          <w:color w:val="000000"/>
          <w:sz w:val="28"/>
          <w:lang w:val="ru-RU"/>
        </w:rPr>
        <w:t>оту в условиях реального, виртуального и комбинированного взаимодействия, в том числе при выполнении проектов по литературе;</w:t>
      </w:r>
    </w:p>
    <w:p w:rsidR="00906763" w:rsidRPr="00612D01" w:rsidRDefault="00612D01">
      <w:pPr>
        <w:numPr>
          <w:ilvl w:val="0"/>
          <w:numId w:val="10"/>
        </w:numPr>
        <w:spacing w:after="0"/>
        <w:jc w:val="both"/>
        <w:rPr>
          <w:lang w:val="ru-RU"/>
        </w:rPr>
      </w:pPr>
      <w:r w:rsidRPr="00612D01">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906763" w:rsidRDefault="00612D01">
      <w:pPr>
        <w:spacing w:after="0"/>
        <w:ind w:firstLine="600"/>
        <w:jc w:val="both"/>
      </w:pPr>
      <w:r>
        <w:rPr>
          <w:rFonts w:ascii="Times New Roman" w:hAnsi="Times New Roman"/>
          <w:color w:val="000000"/>
          <w:sz w:val="28"/>
        </w:rPr>
        <w:t>2) базовые исследовательские</w:t>
      </w:r>
      <w:r>
        <w:rPr>
          <w:rFonts w:ascii="Times New Roman" w:hAnsi="Times New Roman"/>
          <w:color w:val="000000"/>
          <w:sz w:val="28"/>
        </w:rPr>
        <w:t xml:space="preserve"> действия: </w:t>
      </w:r>
    </w:p>
    <w:p w:rsidR="00906763" w:rsidRPr="00612D01" w:rsidRDefault="00612D01">
      <w:pPr>
        <w:numPr>
          <w:ilvl w:val="0"/>
          <w:numId w:val="11"/>
        </w:numPr>
        <w:spacing w:after="0"/>
        <w:jc w:val="both"/>
        <w:rPr>
          <w:lang w:val="ru-RU"/>
        </w:rPr>
      </w:pPr>
      <w:r w:rsidRPr="00612D01">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612D01">
        <w:rPr>
          <w:rFonts w:ascii="Times New Roman" w:hAnsi="Times New Roman"/>
          <w:color w:val="000000"/>
          <w:sz w:val="28"/>
          <w:lang w:val="ru-RU"/>
        </w:rPr>
        <w:lastRenderedPageBreak/>
        <w:t>решения практических зад</w:t>
      </w:r>
      <w:r w:rsidRPr="00612D01">
        <w:rPr>
          <w:rFonts w:ascii="Times New Roman" w:hAnsi="Times New Roman"/>
          <w:color w:val="000000"/>
          <w:sz w:val="28"/>
          <w:lang w:val="ru-RU"/>
        </w:rPr>
        <w:t xml:space="preserve">ач, применению различных методов познания; </w:t>
      </w:r>
    </w:p>
    <w:p w:rsidR="00906763" w:rsidRPr="00612D01" w:rsidRDefault="00612D01">
      <w:pPr>
        <w:numPr>
          <w:ilvl w:val="0"/>
          <w:numId w:val="11"/>
        </w:numPr>
        <w:spacing w:after="0"/>
        <w:jc w:val="both"/>
        <w:rPr>
          <w:lang w:val="ru-RU"/>
        </w:rPr>
      </w:pPr>
      <w:r w:rsidRPr="00612D01">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906763" w:rsidRPr="00612D01" w:rsidRDefault="00612D01">
      <w:pPr>
        <w:numPr>
          <w:ilvl w:val="0"/>
          <w:numId w:val="11"/>
        </w:numPr>
        <w:spacing w:after="0"/>
        <w:jc w:val="both"/>
        <w:rPr>
          <w:lang w:val="ru-RU"/>
        </w:rPr>
      </w:pPr>
      <w:r w:rsidRPr="00612D01">
        <w:rPr>
          <w:rFonts w:ascii="Times New Roman" w:hAnsi="Times New Roman"/>
          <w:color w:val="000000"/>
          <w:sz w:val="28"/>
          <w:lang w:val="ru-RU"/>
        </w:rPr>
        <w:t>форм</w:t>
      </w:r>
      <w:r w:rsidRPr="00612D01">
        <w:rPr>
          <w:rFonts w:ascii="Times New Roman" w:hAnsi="Times New Roman"/>
          <w:color w:val="000000"/>
          <w:sz w:val="28"/>
          <w:lang w:val="ru-RU"/>
        </w:rPr>
        <w:t xml:space="preserve">ирование научного типа мышления, владение научной терминологией, ключевыми понятиями и методами современного литературоведения; </w:t>
      </w:r>
    </w:p>
    <w:p w:rsidR="00906763" w:rsidRPr="00612D01" w:rsidRDefault="00612D01">
      <w:pPr>
        <w:numPr>
          <w:ilvl w:val="0"/>
          <w:numId w:val="11"/>
        </w:numPr>
        <w:spacing w:after="0"/>
        <w:jc w:val="both"/>
        <w:rPr>
          <w:lang w:val="ru-RU"/>
        </w:rPr>
      </w:pPr>
      <w:r w:rsidRPr="00612D01">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w:t>
      </w:r>
      <w:r w:rsidRPr="00612D01">
        <w:rPr>
          <w:rFonts w:ascii="Times New Roman" w:hAnsi="Times New Roman"/>
          <w:color w:val="000000"/>
          <w:sz w:val="28"/>
          <w:lang w:val="ru-RU"/>
        </w:rPr>
        <w:t>кого опыта;</w:t>
      </w:r>
    </w:p>
    <w:p w:rsidR="00906763" w:rsidRPr="00612D01" w:rsidRDefault="00612D01">
      <w:pPr>
        <w:numPr>
          <w:ilvl w:val="0"/>
          <w:numId w:val="11"/>
        </w:numPr>
        <w:spacing w:after="0"/>
        <w:jc w:val="both"/>
        <w:rPr>
          <w:lang w:val="ru-RU"/>
        </w:rPr>
      </w:pPr>
      <w:r w:rsidRPr="00612D01">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906763" w:rsidRPr="00612D01" w:rsidRDefault="00612D01">
      <w:pPr>
        <w:numPr>
          <w:ilvl w:val="0"/>
          <w:numId w:val="11"/>
        </w:numPr>
        <w:spacing w:after="0"/>
        <w:jc w:val="both"/>
        <w:rPr>
          <w:lang w:val="ru-RU"/>
        </w:rPr>
      </w:pPr>
      <w:r w:rsidRPr="00612D01">
        <w:rPr>
          <w:rFonts w:ascii="Times New Roman" w:hAnsi="Times New Roman"/>
          <w:color w:val="000000"/>
          <w:sz w:val="28"/>
          <w:lang w:val="ru-RU"/>
        </w:rPr>
        <w:t>анализир</w:t>
      </w:r>
      <w:r w:rsidRPr="00612D01">
        <w:rPr>
          <w:rFonts w:ascii="Times New Roman" w:hAnsi="Times New Roman"/>
          <w:color w:val="000000"/>
          <w:sz w:val="28"/>
          <w:lang w:val="ru-RU"/>
        </w:rPr>
        <w:t>овать полученные в ходе решения задачи результаты, критически оценивать их достоверность, прогнозировать изменение в новых условиях;</w:t>
      </w:r>
    </w:p>
    <w:p w:rsidR="00906763" w:rsidRPr="00612D01" w:rsidRDefault="00612D01">
      <w:pPr>
        <w:numPr>
          <w:ilvl w:val="0"/>
          <w:numId w:val="11"/>
        </w:numPr>
        <w:spacing w:after="0"/>
        <w:jc w:val="both"/>
        <w:rPr>
          <w:lang w:val="ru-RU"/>
        </w:rPr>
      </w:pPr>
      <w:r w:rsidRPr="00612D01">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906763" w:rsidRPr="00612D01" w:rsidRDefault="00612D01">
      <w:pPr>
        <w:numPr>
          <w:ilvl w:val="0"/>
          <w:numId w:val="11"/>
        </w:numPr>
        <w:spacing w:after="0"/>
        <w:jc w:val="both"/>
        <w:rPr>
          <w:lang w:val="ru-RU"/>
        </w:rPr>
      </w:pPr>
      <w:r w:rsidRPr="00612D01">
        <w:rPr>
          <w:rFonts w:ascii="Times New Roman" w:hAnsi="Times New Roman"/>
          <w:color w:val="000000"/>
          <w:sz w:val="28"/>
          <w:lang w:val="ru-RU"/>
        </w:rPr>
        <w:t xml:space="preserve">осуществлять целенаправленный поиск </w:t>
      </w:r>
      <w:r w:rsidRPr="00612D01">
        <w:rPr>
          <w:rFonts w:ascii="Times New Roman" w:hAnsi="Times New Roman"/>
          <w:color w:val="000000"/>
          <w:sz w:val="28"/>
          <w:lang w:val="ru-RU"/>
        </w:rPr>
        <w:t>переноса средств и способов действия в профессиональную среду;</w:t>
      </w:r>
    </w:p>
    <w:p w:rsidR="00906763" w:rsidRPr="00612D01" w:rsidRDefault="00612D01">
      <w:pPr>
        <w:numPr>
          <w:ilvl w:val="0"/>
          <w:numId w:val="11"/>
        </w:numPr>
        <w:spacing w:after="0"/>
        <w:jc w:val="both"/>
        <w:rPr>
          <w:lang w:val="ru-RU"/>
        </w:rPr>
      </w:pPr>
      <w:r w:rsidRPr="00612D01">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906763" w:rsidRPr="00612D01" w:rsidRDefault="00612D01">
      <w:pPr>
        <w:numPr>
          <w:ilvl w:val="0"/>
          <w:numId w:val="11"/>
        </w:numPr>
        <w:spacing w:after="0"/>
        <w:jc w:val="both"/>
        <w:rPr>
          <w:lang w:val="ru-RU"/>
        </w:rPr>
      </w:pPr>
      <w:r w:rsidRPr="00612D01">
        <w:rPr>
          <w:rFonts w:ascii="Times New Roman" w:hAnsi="Times New Roman"/>
          <w:color w:val="000000"/>
          <w:spacing w:val="-2"/>
          <w:sz w:val="28"/>
          <w:lang w:val="ru-RU"/>
        </w:rPr>
        <w:t>уметь интегрировать знания и</w:t>
      </w:r>
      <w:r w:rsidRPr="00612D01">
        <w:rPr>
          <w:rFonts w:ascii="Times New Roman" w:hAnsi="Times New Roman"/>
          <w:color w:val="000000"/>
          <w:spacing w:val="-2"/>
          <w:sz w:val="28"/>
          <w:lang w:val="ru-RU"/>
        </w:rPr>
        <w:t xml:space="preserve">з разных предметных областей; </w:t>
      </w:r>
    </w:p>
    <w:p w:rsidR="00906763" w:rsidRPr="00612D01" w:rsidRDefault="00612D01">
      <w:pPr>
        <w:numPr>
          <w:ilvl w:val="0"/>
          <w:numId w:val="11"/>
        </w:numPr>
        <w:spacing w:after="0"/>
        <w:jc w:val="both"/>
        <w:rPr>
          <w:lang w:val="ru-RU"/>
        </w:rPr>
      </w:pPr>
      <w:r w:rsidRPr="00612D01">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906763" w:rsidRDefault="00612D01">
      <w:pPr>
        <w:spacing w:after="0"/>
        <w:ind w:firstLine="600"/>
        <w:jc w:val="both"/>
      </w:pPr>
      <w:r>
        <w:rPr>
          <w:rFonts w:ascii="Times New Roman" w:hAnsi="Times New Roman"/>
          <w:color w:val="000000"/>
          <w:sz w:val="28"/>
        </w:rPr>
        <w:t xml:space="preserve">3) работа с информацией: </w:t>
      </w:r>
    </w:p>
    <w:p w:rsidR="00906763" w:rsidRPr="00612D01" w:rsidRDefault="00612D01">
      <w:pPr>
        <w:numPr>
          <w:ilvl w:val="0"/>
          <w:numId w:val="12"/>
        </w:numPr>
        <w:spacing w:after="0"/>
        <w:jc w:val="both"/>
        <w:rPr>
          <w:lang w:val="ru-RU"/>
        </w:rPr>
      </w:pPr>
      <w:r w:rsidRPr="00612D01">
        <w:rPr>
          <w:rFonts w:ascii="Times New Roman" w:hAnsi="Times New Roman"/>
          <w:color w:val="000000"/>
          <w:sz w:val="28"/>
          <w:lang w:val="ru-RU"/>
        </w:rPr>
        <w:t>владеть навыками получения литературной и другой информации из источник</w:t>
      </w:r>
      <w:r w:rsidRPr="00612D01">
        <w:rPr>
          <w:rFonts w:ascii="Times New Roman" w:hAnsi="Times New Roman"/>
          <w:color w:val="000000"/>
          <w:sz w:val="28"/>
          <w:lang w:val="ru-RU"/>
        </w:rPr>
        <w:t>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906763" w:rsidRPr="00612D01" w:rsidRDefault="00612D01">
      <w:pPr>
        <w:numPr>
          <w:ilvl w:val="0"/>
          <w:numId w:val="12"/>
        </w:numPr>
        <w:spacing w:after="0"/>
        <w:jc w:val="both"/>
        <w:rPr>
          <w:lang w:val="ru-RU"/>
        </w:rPr>
      </w:pPr>
      <w:r w:rsidRPr="00612D01">
        <w:rPr>
          <w:rFonts w:ascii="Times New Roman" w:hAnsi="Times New Roman"/>
          <w:color w:val="000000"/>
          <w:sz w:val="28"/>
          <w:lang w:val="ru-RU"/>
        </w:rPr>
        <w:t>создавать тексты в различных форматах и жанрах (сочинение, эссе, доклад</w:t>
      </w:r>
      <w:r w:rsidRPr="00612D01">
        <w:rPr>
          <w:rFonts w:ascii="Times New Roman" w:hAnsi="Times New Roman"/>
          <w:color w:val="000000"/>
          <w:sz w:val="28"/>
          <w:lang w:val="ru-RU"/>
        </w:rPr>
        <w:t xml:space="preserve">, реферат, аннотация и др.) с учётом назначения информации и </w:t>
      </w:r>
      <w:r w:rsidRPr="00612D01">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906763" w:rsidRPr="00612D01" w:rsidRDefault="00612D01">
      <w:pPr>
        <w:numPr>
          <w:ilvl w:val="0"/>
          <w:numId w:val="12"/>
        </w:numPr>
        <w:spacing w:after="0"/>
        <w:jc w:val="both"/>
        <w:rPr>
          <w:lang w:val="ru-RU"/>
        </w:rPr>
      </w:pPr>
      <w:r w:rsidRPr="00612D01">
        <w:rPr>
          <w:rFonts w:ascii="Times New Roman" w:hAnsi="Times New Roman"/>
          <w:color w:val="000000"/>
          <w:sz w:val="28"/>
          <w:lang w:val="ru-RU"/>
        </w:rPr>
        <w:t>оценивать достоверность, легитимность литературной и другой информации, её соответствие правовым и морально-этическим но</w:t>
      </w:r>
      <w:r w:rsidRPr="00612D01">
        <w:rPr>
          <w:rFonts w:ascii="Times New Roman" w:hAnsi="Times New Roman"/>
          <w:color w:val="000000"/>
          <w:sz w:val="28"/>
          <w:lang w:val="ru-RU"/>
        </w:rPr>
        <w:t xml:space="preserve">рмам; </w:t>
      </w:r>
    </w:p>
    <w:p w:rsidR="00906763" w:rsidRPr="00612D01" w:rsidRDefault="00612D01">
      <w:pPr>
        <w:numPr>
          <w:ilvl w:val="0"/>
          <w:numId w:val="12"/>
        </w:numPr>
        <w:spacing w:after="0"/>
        <w:jc w:val="both"/>
        <w:rPr>
          <w:lang w:val="ru-RU"/>
        </w:rPr>
      </w:pPr>
      <w:r w:rsidRPr="00612D01">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w:t>
      </w:r>
      <w:r w:rsidRPr="00612D01">
        <w:rPr>
          <w:rFonts w:ascii="Times New Roman" w:hAnsi="Times New Roman"/>
          <w:color w:val="000000"/>
          <w:sz w:val="28"/>
          <w:lang w:val="ru-RU"/>
        </w:rPr>
        <w:t>информационной безопасности;</w:t>
      </w:r>
    </w:p>
    <w:p w:rsidR="00906763" w:rsidRPr="00612D01" w:rsidRDefault="00612D01">
      <w:pPr>
        <w:numPr>
          <w:ilvl w:val="0"/>
          <w:numId w:val="12"/>
        </w:numPr>
        <w:spacing w:after="0"/>
        <w:jc w:val="both"/>
        <w:rPr>
          <w:lang w:val="ru-RU"/>
        </w:rPr>
      </w:pPr>
      <w:r w:rsidRPr="00612D01">
        <w:rPr>
          <w:rFonts w:ascii="Times New Roman" w:hAnsi="Times New Roman"/>
          <w:color w:val="000000"/>
          <w:sz w:val="28"/>
          <w:lang w:val="ru-RU"/>
        </w:rPr>
        <w:t xml:space="preserve">владеть навыками распознавания и защиты литературной </w:t>
      </w:r>
      <w:r w:rsidRPr="00612D01">
        <w:rPr>
          <w:rFonts w:ascii="Times New Roman" w:hAnsi="Times New Roman"/>
          <w:color w:val="000000"/>
          <w:spacing w:val="-2"/>
          <w:sz w:val="28"/>
          <w:lang w:val="ru-RU"/>
        </w:rPr>
        <w:t>и другой информации, информационной безопасности личности.</w:t>
      </w:r>
    </w:p>
    <w:p w:rsidR="00906763" w:rsidRPr="00612D01" w:rsidRDefault="00612D01">
      <w:pPr>
        <w:spacing w:after="0"/>
        <w:ind w:firstLine="600"/>
        <w:jc w:val="both"/>
        <w:rPr>
          <w:lang w:val="ru-RU"/>
        </w:rPr>
      </w:pPr>
      <w:r w:rsidRPr="00612D01">
        <w:rPr>
          <w:rFonts w:ascii="Times New Roman" w:hAnsi="Times New Roman"/>
          <w:b/>
          <w:color w:val="000000"/>
          <w:sz w:val="28"/>
          <w:lang w:val="ru-RU"/>
        </w:rPr>
        <w:t>Овладение универсальными коммуникативными действиями:</w:t>
      </w:r>
      <w:r w:rsidRPr="00612D01">
        <w:rPr>
          <w:rFonts w:ascii="Times New Roman" w:hAnsi="Times New Roman"/>
          <w:color w:val="000000"/>
          <w:sz w:val="28"/>
          <w:lang w:val="ru-RU"/>
        </w:rPr>
        <w:t xml:space="preserve"> </w:t>
      </w:r>
    </w:p>
    <w:p w:rsidR="00906763" w:rsidRPr="00612D01" w:rsidRDefault="00612D01">
      <w:pPr>
        <w:spacing w:after="0"/>
        <w:ind w:firstLine="600"/>
        <w:jc w:val="both"/>
        <w:rPr>
          <w:lang w:val="ru-RU"/>
        </w:rPr>
      </w:pPr>
      <w:r w:rsidRPr="00612D01">
        <w:rPr>
          <w:rFonts w:ascii="Times New Roman" w:hAnsi="Times New Roman"/>
          <w:color w:val="000000"/>
          <w:sz w:val="28"/>
          <w:lang w:val="ru-RU"/>
        </w:rPr>
        <w:t xml:space="preserve">1) общение: </w:t>
      </w:r>
    </w:p>
    <w:p w:rsidR="00906763" w:rsidRPr="00612D01" w:rsidRDefault="00612D01">
      <w:pPr>
        <w:numPr>
          <w:ilvl w:val="0"/>
          <w:numId w:val="13"/>
        </w:numPr>
        <w:spacing w:after="0"/>
        <w:jc w:val="both"/>
        <w:rPr>
          <w:lang w:val="ru-RU"/>
        </w:rPr>
      </w:pPr>
      <w:r w:rsidRPr="00612D01">
        <w:rPr>
          <w:rFonts w:ascii="Times New Roman" w:hAnsi="Times New Roman"/>
          <w:color w:val="000000"/>
          <w:sz w:val="28"/>
          <w:lang w:val="ru-RU"/>
        </w:rPr>
        <w:t>осуществлять коммуникации во всех сферах жизни,</w:t>
      </w:r>
      <w:r w:rsidRPr="00612D01">
        <w:rPr>
          <w:rFonts w:ascii="Times New Roman" w:hAnsi="Times New Roman"/>
          <w:color w:val="000000"/>
          <w:sz w:val="28"/>
          <w:lang w:val="ru-RU"/>
        </w:rPr>
        <w:t xml:space="preserve"> в том числе на уроке литературы и во внеурочной деятельности по предмету;</w:t>
      </w:r>
    </w:p>
    <w:p w:rsidR="00906763" w:rsidRPr="00612D01" w:rsidRDefault="00612D01">
      <w:pPr>
        <w:numPr>
          <w:ilvl w:val="0"/>
          <w:numId w:val="13"/>
        </w:numPr>
        <w:spacing w:after="0"/>
        <w:jc w:val="both"/>
        <w:rPr>
          <w:lang w:val="ru-RU"/>
        </w:rPr>
      </w:pPr>
      <w:r w:rsidRPr="00612D01">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w:t>
      </w:r>
      <w:r w:rsidRPr="00612D01">
        <w:rPr>
          <w:rFonts w:ascii="Times New Roman" w:hAnsi="Times New Roman"/>
          <w:color w:val="000000"/>
          <w:sz w:val="28"/>
          <w:lang w:val="ru-RU"/>
        </w:rPr>
        <w:t>ных произведений;</w:t>
      </w:r>
    </w:p>
    <w:p w:rsidR="00906763" w:rsidRPr="00612D01" w:rsidRDefault="00612D01">
      <w:pPr>
        <w:numPr>
          <w:ilvl w:val="0"/>
          <w:numId w:val="13"/>
        </w:numPr>
        <w:spacing w:after="0"/>
        <w:jc w:val="both"/>
        <w:rPr>
          <w:lang w:val="ru-RU"/>
        </w:rPr>
      </w:pPr>
      <w:r w:rsidRPr="00612D01">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906763" w:rsidRPr="00612D01" w:rsidRDefault="00612D01">
      <w:pPr>
        <w:numPr>
          <w:ilvl w:val="0"/>
          <w:numId w:val="13"/>
        </w:numPr>
        <w:spacing w:after="0"/>
        <w:jc w:val="both"/>
        <w:rPr>
          <w:lang w:val="ru-RU"/>
        </w:rPr>
      </w:pPr>
      <w:r w:rsidRPr="00612D01">
        <w:rPr>
          <w:rFonts w:ascii="Times New Roman" w:hAnsi="Times New Roman"/>
          <w:color w:val="000000"/>
          <w:sz w:val="28"/>
          <w:lang w:val="ru-RU"/>
        </w:rPr>
        <w:t xml:space="preserve">развёрнуто и логично излагать в процессе анализа литературного </w:t>
      </w:r>
      <w:r w:rsidRPr="00612D01">
        <w:rPr>
          <w:rFonts w:ascii="Times New Roman" w:hAnsi="Times New Roman"/>
          <w:color w:val="000000"/>
          <w:sz w:val="28"/>
          <w:lang w:val="ru-RU"/>
        </w:rPr>
        <w:t>произведения свою точку зрения с использованием языковых средств;</w:t>
      </w:r>
    </w:p>
    <w:p w:rsidR="00906763" w:rsidRDefault="00612D01">
      <w:pPr>
        <w:spacing w:after="0"/>
        <w:ind w:firstLine="600"/>
        <w:jc w:val="both"/>
      </w:pPr>
      <w:r>
        <w:rPr>
          <w:rFonts w:ascii="Times New Roman" w:hAnsi="Times New Roman"/>
          <w:color w:val="000000"/>
          <w:sz w:val="28"/>
        </w:rPr>
        <w:t xml:space="preserve">2) совместная деятельность: </w:t>
      </w:r>
    </w:p>
    <w:p w:rsidR="00906763" w:rsidRPr="00612D01" w:rsidRDefault="00612D01">
      <w:pPr>
        <w:numPr>
          <w:ilvl w:val="0"/>
          <w:numId w:val="14"/>
        </w:numPr>
        <w:spacing w:after="0"/>
        <w:jc w:val="both"/>
        <w:rPr>
          <w:lang w:val="ru-RU"/>
        </w:rPr>
      </w:pPr>
      <w:r w:rsidRPr="00612D01">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906763" w:rsidRPr="00612D01" w:rsidRDefault="00612D01">
      <w:pPr>
        <w:numPr>
          <w:ilvl w:val="0"/>
          <w:numId w:val="14"/>
        </w:numPr>
        <w:spacing w:after="0"/>
        <w:jc w:val="both"/>
        <w:rPr>
          <w:lang w:val="ru-RU"/>
        </w:rPr>
      </w:pPr>
      <w:r w:rsidRPr="00612D01">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906763" w:rsidRPr="00612D01" w:rsidRDefault="00612D01">
      <w:pPr>
        <w:numPr>
          <w:ilvl w:val="0"/>
          <w:numId w:val="14"/>
        </w:numPr>
        <w:spacing w:after="0"/>
        <w:jc w:val="both"/>
        <w:rPr>
          <w:lang w:val="ru-RU"/>
        </w:rPr>
      </w:pPr>
      <w:r w:rsidRPr="00612D01">
        <w:rPr>
          <w:rFonts w:ascii="Times New Roman" w:hAnsi="Times New Roman"/>
          <w:color w:val="000000"/>
          <w:sz w:val="28"/>
          <w:lang w:val="ru-RU"/>
        </w:rPr>
        <w:t>принимать цели совместной деятельности, организовывать и координировать действия по её достижению: составлять план действий, распределять роли</w:t>
      </w:r>
      <w:r w:rsidRPr="00612D01">
        <w:rPr>
          <w:rFonts w:ascii="Times New Roman" w:hAnsi="Times New Roman"/>
          <w:color w:val="000000"/>
          <w:sz w:val="28"/>
          <w:lang w:val="ru-RU"/>
        </w:rPr>
        <w:t xml:space="preserve"> с учётом мнений участников, обсуждать результаты совместной работы на уроках литературы и во внеурочной деятельности по предмету; </w:t>
      </w:r>
    </w:p>
    <w:p w:rsidR="00906763" w:rsidRPr="00612D01" w:rsidRDefault="00612D01">
      <w:pPr>
        <w:numPr>
          <w:ilvl w:val="0"/>
          <w:numId w:val="14"/>
        </w:numPr>
        <w:spacing w:after="0"/>
        <w:jc w:val="both"/>
        <w:rPr>
          <w:lang w:val="ru-RU"/>
        </w:rPr>
      </w:pPr>
      <w:r w:rsidRPr="00612D01">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906763" w:rsidRPr="00612D01" w:rsidRDefault="00612D01">
      <w:pPr>
        <w:numPr>
          <w:ilvl w:val="0"/>
          <w:numId w:val="14"/>
        </w:numPr>
        <w:spacing w:after="0"/>
        <w:jc w:val="both"/>
        <w:rPr>
          <w:lang w:val="ru-RU"/>
        </w:rPr>
      </w:pPr>
      <w:r w:rsidRPr="00612D01">
        <w:rPr>
          <w:rFonts w:ascii="Times New Roman" w:hAnsi="Times New Roman"/>
          <w:color w:val="000000"/>
          <w:sz w:val="28"/>
          <w:lang w:val="ru-RU"/>
        </w:rPr>
        <w:t xml:space="preserve">предлагать новые </w:t>
      </w:r>
      <w:r w:rsidRPr="00612D01">
        <w:rPr>
          <w:rFonts w:ascii="Times New Roman" w:hAnsi="Times New Roman"/>
          <w:color w:val="000000"/>
          <w:sz w:val="28"/>
          <w:lang w:val="ru-RU"/>
        </w:rPr>
        <w:t xml:space="preserve">проекты, в том числе литературные, оценивать идеи с позиции новизны, оригинальности, практической значимости; </w:t>
      </w:r>
    </w:p>
    <w:p w:rsidR="00906763" w:rsidRPr="00612D01" w:rsidRDefault="00612D01">
      <w:pPr>
        <w:numPr>
          <w:ilvl w:val="0"/>
          <w:numId w:val="14"/>
        </w:numPr>
        <w:spacing w:after="0"/>
        <w:jc w:val="both"/>
        <w:rPr>
          <w:lang w:val="ru-RU"/>
        </w:rPr>
      </w:pPr>
      <w:r w:rsidRPr="00612D01">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906763" w:rsidRPr="00612D01" w:rsidRDefault="00612D01">
      <w:pPr>
        <w:spacing w:after="0"/>
        <w:ind w:firstLine="600"/>
        <w:jc w:val="both"/>
        <w:rPr>
          <w:lang w:val="ru-RU"/>
        </w:rPr>
      </w:pPr>
      <w:r w:rsidRPr="00612D01">
        <w:rPr>
          <w:rFonts w:ascii="Times New Roman" w:hAnsi="Times New Roman"/>
          <w:b/>
          <w:color w:val="000000"/>
          <w:sz w:val="28"/>
          <w:lang w:val="ru-RU"/>
        </w:rPr>
        <w:t>Овладение универса</w:t>
      </w:r>
      <w:r w:rsidRPr="00612D01">
        <w:rPr>
          <w:rFonts w:ascii="Times New Roman" w:hAnsi="Times New Roman"/>
          <w:b/>
          <w:color w:val="000000"/>
          <w:sz w:val="28"/>
          <w:lang w:val="ru-RU"/>
        </w:rPr>
        <w:t>льными регулятивными действиями:</w:t>
      </w:r>
      <w:r w:rsidRPr="00612D01">
        <w:rPr>
          <w:rFonts w:ascii="Times New Roman" w:hAnsi="Times New Roman"/>
          <w:color w:val="000000"/>
          <w:sz w:val="28"/>
          <w:lang w:val="ru-RU"/>
        </w:rPr>
        <w:t xml:space="preserve"> </w:t>
      </w:r>
    </w:p>
    <w:p w:rsidR="00906763" w:rsidRPr="00612D01" w:rsidRDefault="00612D01">
      <w:pPr>
        <w:spacing w:after="0"/>
        <w:ind w:firstLine="600"/>
        <w:jc w:val="both"/>
        <w:rPr>
          <w:lang w:val="ru-RU"/>
        </w:rPr>
      </w:pPr>
      <w:r w:rsidRPr="00612D01">
        <w:rPr>
          <w:rFonts w:ascii="Times New Roman" w:hAnsi="Times New Roman"/>
          <w:color w:val="000000"/>
          <w:sz w:val="28"/>
          <w:lang w:val="ru-RU"/>
        </w:rPr>
        <w:t xml:space="preserve">1) самоорганизация: </w:t>
      </w:r>
    </w:p>
    <w:p w:rsidR="00906763" w:rsidRPr="00612D01" w:rsidRDefault="00612D01">
      <w:pPr>
        <w:numPr>
          <w:ilvl w:val="0"/>
          <w:numId w:val="15"/>
        </w:numPr>
        <w:spacing w:after="0"/>
        <w:jc w:val="both"/>
        <w:rPr>
          <w:lang w:val="ru-RU"/>
        </w:rPr>
      </w:pPr>
      <w:r w:rsidRPr="00612D01">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w:t>
      </w:r>
      <w:r w:rsidRPr="00612D01">
        <w:rPr>
          <w:rFonts w:ascii="Times New Roman" w:hAnsi="Times New Roman"/>
          <w:color w:val="000000"/>
          <w:sz w:val="28"/>
          <w:lang w:val="ru-RU"/>
        </w:rPr>
        <w:t>енных ситуациях;</w:t>
      </w:r>
    </w:p>
    <w:p w:rsidR="00906763" w:rsidRPr="00612D01" w:rsidRDefault="00612D01">
      <w:pPr>
        <w:numPr>
          <w:ilvl w:val="0"/>
          <w:numId w:val="15"/>
        </w:numPr>
        <w:spacing w:after="0"/>
        <w:jc w:val="both"/>
        <w:rPr>
          <w:lang w:val="ru-RU"/>
        </w:rPr>
      </w:pPr>
      <w:r w:rsidRPr="00612D01">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906763" w:rsidRPr="00612D01" w:rsidRDefault="00612D01">
      <w:pPr>
        <w:numPr>
          <w:ilvl w:val="0"/>
          <w:numId w:val="15"/>
        </w:numPr>
        <w:spacing w:after="0"/>
        <w:jc w:val="both"/>
        <w:rPr>
          <w:lang w:val="ru-RU"/>
        </w:rPr>
      </w:pPr>
      <w:r w:rsidRPr="00612D01">
        <w:rPr>
          <w:rFonts w:ascii="Times New Roman" w:hAnsi="Times New Roman"/>
          <w:color w:val="000000"/>
          <w:sz w:val="28"/>
          <w:lang w:val="ru-RU"/>
        </w:rPr>
        <w:t>давать оценку новым ситуациям, в том числе изображённым в художественной лит</w:t>
      </w:r>
      <w:r w:rsidRPr="00612D01">
        <w:rPr>
          <w:rFonts w:ascii="Times New Roman" w:hAnsi="Times New Roman"/>
          <w:color w:val="000000"/>
          <w:sz w:val="28"/>
          <w:lang w:val="ru-RU"/>
        </w:rPr>
        <w:t>ературе;</w:t>
      </w:r>
    </w:p>
    <w:p w:rsidR="00906763" w:rsidRPr="00612D01" w:rsidRDefault="00612D01">
      <w:pPr>
        <w:numPr>
          <w:ilvl w:val="0"/>
          <w:numId w:val="15"/>
        </w:numPr>
        <w:spacing w:after="0"/>
        <w:jc w:val="both"/>
        <w:rPr>
          <w:lang w:val="ru-RU"/>
        </w:rPr>
      </w:pPr>
      <w:r w:rsidRPr="00612D01">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906763" w:rsidRPr="00612D01" w:rsidRDefault="00612D01">
      <w:pPr>
        <w:numPr>
          <w:ilvl w:val="0"/>
          <w:numId w:val="15"/>
        </w:numPr>
        <w:spacing w:after="0"/>
        <w:jc w:val="both"/>
        <w:rPr>
          <w:lang w:val="ru-RU"/>
        </w:rPr>
      </w:pPr>
      <w:r w:rsidRPr="00612D01">
        <w:rPr>
          <w:rFonts w:ascii="Times New Roman" w:hAnsi="Times New Roman"/>
          <w:color w:val="000000"/>
          <w:sz w:val="28"/>
          <w:lang w:val="ru-RU"/>
        </w:rPr>
        <w:t>делать осознанный выбор, аргументировать его, брать ответственность за решение;</w:t>
      </w:r>
    </w:p>
    <w:p w:rsidR="00906763" w:rsidRPr="00612D01" w:rsidRDefault="00612D01">
      <w:pPr>
        <w:numPr>
          <w:ilvl w:val="0"/>
          <w:numId w:val="15"/>
        </w:numPr>
        <w:spacing w:after="0"/>
        <w:jc w:val="both"/>
        <w:rPr>
          <w:lang w:val="ru-RU"/>
        </w:rPr>
      </w:pPr>
      <w:r w:rsidRPr="00612D01">
        <w:rPr>
          <w:rFonts w:ascii="Times New Roman" w:hAnsi="Times New Roman"/>
          <w:color w:val="000000"/>
          <w:sz w:val="28"/>
          <w:lang w:val="ru-RU"/>
        </w:rPr>
        <w:t>оценивать приобретённый опыт с учётом литературных знаний;</w:t>
      </w:r>
    </w:p>
    <w:p w:rsidR="00906763" w:rsidRPr="00612D01" w:rsidRDefault="00612D01">
      <w:pPr>
        <w:numPr>
          <w:ilvl w:val="0"/>
          <w:numId w:val="15"/>
        </w:numPr>
        <w:spacing w:after="0"/>
        <w:jc w:val="both"/>
        <w:rPr>
          <w:lang w:val="ru-RU"/>
        </w:rPr>
      </w:pPr>
      <w:r w:rsidRPr="00612D01">
        <w:rPr>
          <w:rFonts w:ascii="Times New Roman" w:hAnsi="Times New Roman"/>
          <w:color w:val="000000"/>
          <w:sz w:val="28"/>
          <w:lang w:val="ru-RU"/>
        </w:rPr>
        <w:t>способствоват</w:t>
      </w:r>
      <w:r w:rsidRPr="00612D01">
        <w:rPr>
          <w:rFonts w:ascii="Times New Roman" w:hAnsi="Times New Roman"/>
          <w:color w:val="000000"/>
          <w:sz w:val="28"/>
          <w:lang w:val="ru-RU"/>
        </w:rPr>
        <w:t xml:space="preserve">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906763" w:rsidRDefault="00612D01">
      <w:pPr>
        <w:spacing w:after="0"/>
        <w:ind w:firstLine="600"/>
        <w:jc w:val="both"/>
      </w:pPr>
      <w:r>
        <w:rPr>
          <w:rFonts w:ascii="Times New Roman" w:hAnsi="Times New Roman"/>
          <w:color w:val="000000"/>
          <w:sz w:val="28"/>
        </w:rPr>
        <w:t>2) самоконтроль:</w:t>
      </w:r>
    </w:p>
    <w:p w:rsidR="00906763" w:rsidRPr="00612D01" w:rsidRDefault="00612D01">
      <w:pPr>
        <w:numPr>
          <w:ilvl w:val="0"/>
          <w:numId w:val="16"/>
        </w:numPr>
        <w:spacing w:after="0"/>
        <w:jc w:val="both"/>
        <w:rPr>
          <w:lang w:val="ru-RU"/>
        </w:rPr>
      </w:pPr>
      <w:r w:rsidRPr="00612D01">
        <w:rPr>
          <w:rFonts w:ascii="Times New Roman" w:hAnsi="Times New Roman"/>
          <w:color w:val="000000"/>
          <w:sz w:val="28"/>
          <w:lang w:val="ru-RU"/>
        </w:rPr>
        <w:t>давать оценку новым ситуациям, вносить коррективы в деятельность, оцен</w:t>
      </w:r>
      <w:r w:rsidRPr="00612D01">
        <w:rPr>
          <w:rFonts w:ascii="Times New Roman" w:hAnsi="Times New Roman"/>
          <w:color w:val="000000"/>
          <w:sz w:val="28"/>
          <w:lang w:val="ru-RU"/>
        </w:rPr>
        <w:t xml:space="preserve">ивать соответствие результатов целям; </w:t>
      </w:r>
    </w:p>
    <w:p w:rsidR="00906763" w:rsidRPr="00612D01" w:rsidRDefault="00612D01">
      <w:pPr>
        <w:numPr>
          <w:ilvl w:val="0"/>
          <w:numId w:val="16"/>
        </w:numPr>
        <w:spacing w:after="0"/>
        <w:jc w:val="both"/>
        <w:rPr>
          <w:lang w:val="ru-RU"/>
        </w:rPr>
      </w:pPr>
      <w:r w:rsidRPr="00612D01">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w:t>
      </w:r>
      <w:r w:rsidRPr="00612D01">
        <w:rPr>
          <w:rFonts w:ascii="Times New Roman" w:hAnsi="Times New Roman"/>
          <w:color w:val="000000"/>
          <w:sz w:val="28"/>
          <w:lang w:val="ru-RU"/>
        </w:rPr>
        <w:t xml:space="preserve"> примеры из художественных произведений;</w:t>
      </w:r>
    </w:p>
    <w:p w:rsidR="00906763" w:rsidRPr="00612D01" w:rsidRDefault="00612D01">
      <w:pPr>
        <w:numPr>
          <w:ilvl w:val="0"/>
          <w:numId w:val="16"/>
        </w:numPr>
        <w:spacing w:after="0"/>
        <w:jc w:val="both"/>
        <w:rPr>
          <w:lang w:val="ru-RU"/>
        </w:rPr>
      </w:pPr>
      <w:r w:rsidRPr="00612D01">
        <w:rPr>
          <w:rFonts w:ascii="Times New Roman" w:hAnsi="Times New Roman"/>
          <w:color w:val="000000"/>
          <w:sz w:val="28"/>
          <w:lang w:val="ru-RU"/>
        </w:rPr>
        <w:t>уметь оценивать риски и своевременно принимать решения по их снижению;</w:t>
      </w:r>
    </w:p>
    <w:p w:rsidR="00906763" w:rsidRDefault="00612D01">
      <w:pPr>
        <w:spacing w:after="0"/>
        <w:ind w:firstLine="600"/>
        <w:jc w:val="both"/>
      </w:pPr>
      <w:r>
        <w:rPr>
          <w:rFonts w:ascii="Times New Roman" w:hAnsi="Times New Roman"/>
          <w:color w:val="000000"/>
          <w:sz w:val="28"/>
        </w:rPr>
        <w:t>3) принятие себя и других:</w:t>
      </w:r>
    </w:p>
    <w:p w:rsidR="00906763" w:rsidRPr="00612D01" w:rsidRDefault="00612D01">
      <w:pPr>
        <w:numPr>
          <w:ilvl w:val="0"/>
          <w:numId w:val="17"/>
        </w:numPr>
        <w:spacing w:after="0"/>
        <w:jc w:val="both"/>
        <w:rPr>
          <w:lang w:val="ru-RU"/>
        </w:rPr>
      </w:pPr>
      <w:r w:rsidRPr="00612D01">
        <w:rPr>
          <w:rFonts w:ascii="Times New Roman" w:hAnsi="Times New Roman"/>
          <w:color w:val="000000"/>
          <w:sz w:val="28"/>
          <w:lang w:val="ru-RU"/>
        </w:rPr>
        <w:t>принимать себя, понимая свои недостатки и достоинства;</w:t>
      </w:r>
    </w:p>
    <w:p w:rsidR="00906763" w:rsidRPr="00612D01" w:rsidRDefault="00612D01">
      <w:pPr>
        <w:numPr>
          <w:ilvl w:val="0"/>
          <w:numId w:val="17"/>
        </w:numPr>
        <w:spacing w:after="0"/>
        <w:jc w:val="both"/>
        <w:rPr>
          <w:lang w:val="ru-RU"/>
        </w:rPr>
      </w:pPr>
      <w:r w:rsidRPr="00612D01">
        <w:rPr>
          <w:rFonts w:ascii="Times New Roman" w:hAnsi="Times New Roman"/>
          <w:color w:val="000000"/>
          <w:sz w:val="28"/>
          <w:lang w:val="ru-RU"/>
        </w:rPr>
        <w:lastRenderedPageBreak/>
        <w:t>принимать мотивы и аргументы других при анализе результатов де</w:t>
      </w:r>
      <w:r w:rsidRPr="00612D01">
        <w:rPr>
          <w:rFonts w:ascii="Times New Roman" w:hAnsi="Times New Roman"/>
          <w:color w:val="000000"/>
          <w:sz w:val="28"/>
          <w:lang w:val="ru-RU"/>
        </w:rPr>
        <w:t>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906763" w:rsidRPr="00612D01" w:rsidRDefault="00612D01">
      <w:pPr>
        <w:numPr>
          <w:ilvl w:val="0"/>
          <w:numId w:val="17"/>
        </w:numPr>
        <w:spacing w:after="0"/>
        <w:jc w:val="both"/>
        <w:rPr>
          <w:lang w:val="ru-RU"/>
        </w:rPr>
      </w:pPr>
      <w:r w:rsidRPr="00612D01">
        <w:rPr>
          <w:rFonts w:ascii="Times New Roman" w:hAnsi="Times New Roman"/>
          <w:color w:val="000000"/>
          <w:sz w:val="28"/>
          <w:lang w:val="ru-RU"/>
        </w:rPr>
        <w:t>признавать своё право и право других на ошибки в дискуссиях на литературные темы;</w:t>
      </w:r>
    </w:p>
    <w:p w:rsidR="00906763" w:rsidRPr="00612D01" w:rsidRDefault="00612D01">
      <w:pPr>
        <w:numPr>
          <w:ilvl w:val="0"/>
          <w:numId w:val="17"/>
        </w:numPr>
        <w:spacing w:after="0"/>
        <w:jc w:val="both"/>
        <w:rPr>
          <w:lang w:val="ru-RU"/>
        </w:rPr>
      </w:pPr>
      <w:r w:rsidRPr="00612D01">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906763" w:rsidRPr="00612D01" w:rsidRDefault="00906763">
      <w:pPr>
        <w:spacing w:after="0"/>
        <w:ind w:left="120"/>
        <w:rPr>
          <w:lang w:val="ru-RU"/>
        </w:rPr>
      </w:pPr>
    </w:p>
    <w:p w:rsidR="00906763" w:rsidRPr="00612D01" w:rsidRDefault="00612D01">
      <w:pPr>
        <w:spacing w:after="0"/>
        <w:ind w:firstLine="600"/>
        <w:rPr>
          <w:lang w:val="ru-RU"/>
        </w:rPr>
      </w:pPr>
      <w:r w:rsidRPr="00612D01">
        <w:rPr>
          <w:rFonts w:ascii="Times New Roman" w:hAnsi="Times New Roman"/>
          <w:b/>
          <w:color w:val="000000"/>
          <w:sz w:val="28"/>
          <w:lang w:val="ru-RU"/>
        </w:rPr>
        <w:t>ПРЕДМЕТНЫЕ РЕЗУЛЬТАТЫ (10–11 классы)</w:t>
      </w:r>
    </w:p>
    <w:p w:rsidR="00906763" w:rsidRPr="00612D01" w:rsidRDefault="00612D01">
      <w:pPr>
        <w:spacing w:after="0"/>
        <w:ind w:firstLine="600"/>
        <w:jc w:val="both"/>
        <w:rPr>
          <w:lang w:val="ru-RU"/>
        </w:rPr>
      </w:pPr>
      <w:r w:rsidRPr="00612D01">
        <w:rPr>
          <w:rFonts w:ascii="Times New Roman" w:hAnsi="Times New Roman"/>
          <w:color w:val="000000"/>
          <w:sz w:val="28"/>
          <w:lang w:val="ru-RU"/>
        </w:rPr>
        <w:t>Предметные результаты по литературе в средней школе должны обеспечивать:</w:t>
      </w:r>
    </w:p>
    <w:p w:rsidR="00906763" w:rsidRPr="00612D01" w:rsidRDefault="00612D01">
      <w:pPr>
        <w:spacing w:after="0"/>
        <w:ind w:firstLine="600"/>
        <w:jc w:val="both"/>
        <w:rPr>
          <w:lang w:val="ru-RU"/>
        </w:rPr>
      </w:pPr>
      <w:r w:rsidRPr="00612D01">
        <w:rPr>
          <w:rFonts w:ascii="Times New Roman" w:hAnsi="Times New Roman"/>
          <w:color w:val="000000"/>
          <w:sz w:val="28"/>
          <w:lang w:val="ru-RU"/>
        </w:rPr>
        <w:t>1) осознание причастности к отечественным традици</w:t>
      </w:r>
      <w:r w:rsidRPr="00612D01">
        <w:rPr>
          <w:rFonts w:ascii="Times New Roman" w:hAnsi="Times New Roman"/>
          <w:color w:val="000000"/>
          <w:sz w:val="28"/>
          <w:lang w:val="ru-RU"/>
        </w:rPr>
        <w:t xml:space="preserve">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906763" w:rsidRPr="00612D01" w:rsidRDefault="00612D01">
      <w:pPr>
        <w:spacing w:after="0"/>
        <w:ind w:firstLine="600"/>
        <w:jc w:val="both"/>
        <w:rPr>
          <w:lang w:val="ru-RU"/>
        </w:rPr>
      </w:pPr>
      <w:r w:rsidRPr="00612D01">
        <w:rPr>
          <w:rFonts w:ascii="Times New Roman" w:hAnsi="Times New Roman"/>
          <w:color w:val="000000"/>
          <w:sz w:val="28"/>
          <w:lang w:val="ru-RU"/>
        </w:rPr>
        <w:t>2) осознание взаимосвязи между языковым, литературным</w:t>
      </w:r>
      <w:r w:rsidRPr="00612D01">
        <w:rPr>
          <w:rFonts w:ascii="Times New Roman" w:hAnsi="Times New Roman"/>
          <w:color w:val="000000"/>
          <w:sz w:val="28"/>
          <w:lang w:val="ru-RU"/>
        </w:rPr>
        <w:t xml:space="preserve">, интеллектуальным, духовно-нравственным развитием личности; </w:t>
      </w:r>
    </w:p>
    <w:p w:rsidR="00906763" w:rsidRPr="00612D01" w:rsidRDefault="00612D01">
      <w:pPr>
        <w:spacing w:after="0"/>
        <w:ind w:firstLine="600"/>
        <w:jc w:val="both"/>
        <w:rPr>
          <w:lang w:val="ru-RU"/>
        </w:rPr>
      </w:pPr>
      <w:r w:rsidRPr="00612D01">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w:t>
      </w:r>
      <w:r w:rsidRPr="00612D01">
        <w:rPr>
          <w:rFonts w:ascii="Times New Roman" w:hAnsi="Times New Roman"/>
          <w:color w:val="000000"/>
          <w:sz w:val="28"/>
          <w:lang w:val="ru-RU"/>
        </w:rPr>
        <w:t xml:space="preserve"> и сокровищам мировой культуры; </w:t>
      </w:r>
    </w:p>
    <w:p w:rsidR="00906763" w:rsidRPr="00612D01" w:rsidRDefault="00612D01">
      <w:pPr>
        <w:spacing w:after="0"/>
        <w:ind w:firstLine="600"/>
        <w:jc w:val="both"/>
        <w:rPr>
          <w:lang w:val="ru-RU"/>
        </w:rPr>
      </w:pPr>
      <w:r w:rsidRPr="00612D01">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w:t>
      </w:r>
      <w:r w:rsidRPr="00612D01">
        <w:rPr>
          <w:rFonts w:ascii="Times New Roman" w:hAnsi="Times New Roman"/>
          <w:color w:val="000000"/>
          <w:sz w:val="28"/>
          <w:lang w:val="ru-RU"/>
        </w:rPr>
        <w:t xml:space="preserve"> России:</w:t>
      </w:r>
    </w:p>
    <w:p w:rsidR="00906763" w:rsidRPr="00612D01" w:rsidRDefault="00612D01">
      <w:pPr>
        <w:spacing w:after="0"/>
        <w:ind w:firstLine="600"/>
        <w:jc w:val="both"/>
        <w:rPr>
          <w:lang w:val="ru-RU"/>
        </w:rPr>
      </w:pPr>
      <w:r w:rsidRPr="00612D01">
        <w:rPr>
          <w:rFonts w:ascii="Times New Roman" w:hAnsi="Times New Roman"/>
          <w:color w:val="000000"/>
          <w:sz w:val="28"/>
          <w:lang w:val="ru-RU"/>
        </w:rPr>
        <w:t>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w:t>
      </w:r>
      <w:r w:rsidRPr="00612D01">
        <w:rPr>
          <w:rFonts w:ascii="Times New Roman" w:hAnsi="Times New Roman"/>
          <w:color w:val="000000"/>
          <w:sz w:val="28"/>
          <w:lang w:val="ru-RU"/>
        </w:rPr>
        <w:t>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w:t>
      </w:r>
      <w:r w:rsidRPr="00612D01">
        <w:rPr>
          <w:rFonts w:ascii="Times New Roman" w:hAnsi="Times New Roman"/>
          <w:color w:val="000000"/>
          <w:sz w:val="28"/>
          <w:lang w:val="ru-RU"/>
        </w:rPr>
        <w:t>.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w:t>
      </w:r>
      <w:r w:rsidRPr="00612D01">
        <w:rPr>
          <w:rFonts w:ascii="Times New Roman" w:hAnsi="Times New Roman"/>
          <w:color w:val="000000"/>
          <w:sz w:val="28"/>
          <w:lang w:val="ru-RU"/>
        </w:rPr>
        <w:t xml:space="preserve">А. Островского «Как закалялась сталь» (избранные главы); роман М. А. </w:t>
      </w:r>
      <w:r w:rsidRPr="00612D01">
        <w:rPr>
          <w:rFonts w:ascii="Times New Roman" w:hAnsi="Times New Roman"/>
          <w:color w:val="000000"/>
          <w:sz w:val="28"/>
          <w:lang w:val="ru-RU"/>
        </w:rPr>
        <w:lastRenderedPageBreak/>
        <w:t>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w:t>
      </w:r>
      <w:r w:rsidRPr="00612D01">
        <w:rPr>
          <w:rFonts w:ascii="Times New Roman" w:hAnsi="Times New Roman"/>
          <w:color w:val="000000"/>
          <w:sz w:val="28"/>
          <w:lang w:val="ru-RU"/>
        </w:rPr>
        <w:t xml:space="preserve">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612D01">
        <w:rPr>
          <w:rFonts w:ascii="Times New Roman" w:hAnsi="Times New Roman"/>
          <w:color w:val="000000"/>
          <w:sz w:val="28"/>
          <w:lang w:val="ru-RU"/>
        </w:rPr>
        <w:t>–</w:t>
      </w:r>
      <w:r>
        <w:rPr>
          <w:rFonts w:ascii="Times New Roman" w:hAnsi="Times New Roman"/>
          <w:color w:val="000000"/>
          <w:sz w:val="28"/>
        </w:rPr>
        <w:t>XXI</w:t>
      </w:r>
      <w:r w:rsidRPr="00612D01">
        <w:rPr>
          <w:rFonts w:ascii="Times New Roman" w:hAnsi="Times New Roman"/>
          <w:color w:val="000000"/>
          <w:sz w:val="28"/>
          <w:lang w:val="ru-RU"/>
        </w:rPr>
        <w:t xml:space="preserve"> века: не менее двух прозаиков по выбору (в том числе</w:t>
      </w:r>
      <w:r w:rsidRPr="00612D01">
        <w:rPr>
          <w:rFonts w:ascii="Times New Roman" w:hAnsi="Times New Roman"/>
          <w:color w:val="000000"/>
          <w:sz w:val="28"/>
          <w:lang w:val="ru-RU"/>
        </w:rPr>
        <w:t xml:space="preserve">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w:t>
      </w:r>
      <w:r w:rsidRPr="00612D01">
        <w:rPr>
          <w:rFonts w:ascii="Times New Roman" w:hAnsi="Times New Roman"/>
          <w:color w:val="000000"/>
          <w:sz w:val="28"/>
          <w:lang w:val="ru-RU"/>
        </w:rPr>
        <w:t>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w:t>
      </w:r>
      <w:r w:rsidRPr="00612D01">
        <w:rPr>
          <w:rFonts w:ascii="Times New Roman" w:hAnsi="Times New Roman"/>
          <w:color w:val="000000"/>
          <w:sz w:val="28"/>
          <w:lang w:val="ru-RU"/>
        </w:rPr>
        <w:t>ений зарубежной литературы (в том числе романы и повести Ч. Диккенса, Г. Флобера,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w:t>
      </w:r>
      <w:r w:rsidRPr="00612D01">
        <w:rPr>
          <w:rFonts w:ascii="Times New Roman" w:hAnsi="Times New Roman"/>
          <w:color w:val="000000"/>
          <w:sz w:val="28"/>
          <w:lang w:val="ru-RU"/>
        </w:rPr>
        <w:t>в России (в том числе произведения Г. Айги, Р. Гамзатова, М. Джалиля, М. Карима, Д. Кугультинова, К. Кулиева, Ю. Рытхэу, Г. Тукая, К. Хетагурова, Ю. Шесталова и др.);</w:t>
      </w:r>
    </w:p>
    <w:p w:rsidR="00906763" w:rsidRPr="00612D01" w:rsidRDefault="00612D01">
      <w:pPr>
        <w:spacing w:after="0"/>
        <w:ind w:firstLine="600"/>
        <w:jc w:val="both"/>
        <w:rPr>
          <w:lang w:val="ru-RU"/>
        </w:rPr>
      </w:pPr>
      <w:r w:rsidRPr="00612D01">
        <w:rPr>
          <w:rFonts w:ascii="Times New Roman" w:hAnsi="Times New Roman"/>
          <w:color w:val="000000"/>
          <w:sz w:val="28"/>
          <w:lang w:val="ru-RU"/>
        </w:rPr>
        <w:t>5) сформированность умений определять и учитывать историко-культурный контекст и контекст</w:t>
      </w:r>
      <w:r w:rsidRPr="00612D01">
        <w:rPr>
          <w:rFonts w:ascii="Times New Roman" w:hAnsi="Times New Roman"/>
          <w:color w:val="000000"/>
          <w:sz w:val="28"/>
          <w:lang w:val="ru-RU"/>
        </w:rPr>
        <w:t xml:space="preserve"> творчества писателя в процессе анализа художественных произведений, выявлять их связь с современностью; </w:t>
      </w:r>
    </w:p>
    <w:p w:rsidR="00906763" w:rsidRPr="00612D01" w:rsidRDefault="00612D01">
      <w:pPr>
        <w:spacing w:after="0"/>
        <w:ind w:firstLine="600"/>
        <w:jc w:val="both"/>
        <w:rPr>
          <w:lang w:val="ru-RU"/>
        </w:rPr>
      </w:pPr>
      <w:r w:rsidRPr="00612D01">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w:t>
      </w:r>
      <w:r w:rsidRPr="00612D01">
        <w:rPr>
          <w:rFonts w:ascii="Times New Roman" w:hAnsi="Times New Roman"/>
          <w:color w:val="000000"/>
          <w:sz w:val="28"/>
          <w:lang w:val="ru-RU"/>
        </w:rPr>
        <w:t>рованных устных и письменных высказываниях, участвовать в дискуссии на литературные темы;</w:t>
      </w:r>
    </w:p>
    <w:p w:rsidR="00906763" w:rsidRPr="00612D01" w:rsidRDefault="00612D01">
      <w:pPr>
        <w:spacing w:after="0"/>
        <w:ind w:firstLine="600"/>
        <w:jc w:val="both"/>
        <w:rPr>
          <w:lang w:val="ru-RU"/>
        </w:rPr>
      </w:pPr>
      <w:r w:rsidRPr="00612D01">
        <w:rPr>
          <w:rFonts w:ascii="Times New Roman" w:hAnsi="Times New Roman"/>
          <w:color w:val="000000"/>
          <w:sz w:val="28"/>
          <w:lang w:val="ru-RU"/>
        </w:rPr>
        <w:t>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w:t>
      </w:r>
      <w:r w:rsidRPr="00612D01">
        <w:rPr>
          <w:rFonts w:ascii="Times New Roman" w:hAnsi="Times New Roman"/>
          <w:color w:val="000000"/>
          <w:sz w:val="28"/>
          <w:lang w:val="ru-RU"/>
        </w:rPr>
        <w:t xml:space="preserve">ия; </w:t>
      </w:r>
    </w:p>
    <w:p w:rsidR="00906763" w:rsidRPr="00612D01" w:rsidRDefault="00612D01">
      <w:pPr>
        <w:spacing w:after="0"/>
        <w:ind w:firstLine="600"/>
        <w:jc w:val="both"/>
        <w:rPr>
          <w:lang w:val="ru-RU"/>
        </w:rPr>
      </w:pPr>
      <w:r w:rsidRPr="00612D01">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906763" w:rsidRPr="00612D01" w:rsidRDefault="00612D01">
      <w:pPr>
        <w:spacing w:after="0"/>
        <w:ind w:firstLine="600"/>
        <w:jc w:val="both"/>
        <w:rPr>
          <w:lang w:val="ru-RU"/>
        </w:rPr>
      </w:pPr>
      <w:r w:rsidRPr="00612D01">
        <w:rPr>
          <w:rFonts w:ascii="Times New Roman" w:hAnsi="Times New Roman"/>
          <w:color w:val="000000"/>
          <w:spacing w:val="-2"/>
          <w:sz w:val="28"/>
          <w:lang w:val="ru-RU"/>
        </w:rPr>
        <w:t>9) владение умениями анализа и интерпретации художественных произведе</w:t>
      </w:r>
      <w:r w:rsidRPr="00612D01">
        <w:rPr>
          <w:rFonts w:ascii="Times New Roman" w:hAnsi="Times New Roman"/>
          <w:color w:val="000000"/>
          <w:spacing w:val="-2"/>
          <w:sz w:val="28"/>
          <w:lang w:val="ru-RU"/>
        </w:rPr>
        <w:t>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906763" w:rsidRPr="00612D01" w:rsidRDefault="00612D01">
      <w:pPr>
        <w:spacing w:after="0"/>
        <w:ind w:firstLine="600"/>
        <w:jc w:val="both"/>
        <w:rPr>
          <w:lang w:val="ru-RU"/>
        </w:rPr>
      </w:pPr>
      <w:r w:rsidRPr="00612D01">
        <w:rPr>
          <w:rFonts w:ascii="Times New Roman" w:hAnsi="Times New Roman"/>
          <w:color w:val="000000"/>
          <w:sz w:val="28"/>
          <w:lang w:val="ru-RU"/>
        </w:rPr>
        <w:lastRenderedPageBreak/>
        <w:t>конкретно-историческое, общечеловеческое</w:t>
      </w:r>
      <w:r w:rsidRPr="00612D01">
        <w:rPr>
          <w:rFonts w:ascii="Times New Roman" w:hAnsi="Times New Roman"/>
          <w:color w:val="000000"/>
          <w:sz w:val="28"/>
          <w:lang w:val="ru-RU"/>
        </w:rPr>
        <w:t xml:space="preserve">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w:t>
      </w:r>
      <w:r w:rsidRPr="00612D01">
        <w:rPr>
          <w:rFonts w:ascii="Times New Roman" w:hAnsi="Times New Roman"/>
          <w:color w:val="000000"/>
          <w:sz w:val="28"/>
          <w:lang w:val="ru-RU"/>
        </w:rPr>
        <w:t>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w:t>
      </w:r>
      <w:r w:rsidRPr="00612D01">
        <w:rPr>
          <w:rFonts w:ascii="Times New Roman" w:hAnsi="Times New Roman"/>
          <w:color w:val="000000"/>
          <w:sz w:val="28"/>
          <w:lang w:val="ru-RU"/>
        </w:rPr>
        <w:t xml:space="preserve">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906763" w:rsidRPr="00612D01" w:rsidRDefault="00612D01">
      <w:pPr>
        <w:spacing w:after="0"/>
        <w:ind w:firstLine="600"/>
        <w:jc w:val="both"/>
        <w:rPr>
          <w:lang w:val="ru-RU"/>
        </w:rPr>
      </w:pPr>
      <w:r w:rsidRPr="00612D01">
        <w:rPr>
          <w:rFonts w:ascii="Times New Roman" w:hAnsi="Times New Roman"/>
          <w:color w:val="000000"/>
          <w:sz w:val="28"/>
          <w:lang w:val="ru-RU"/>
        </w:rPr>
        <w:t>10) умение соп</w:t>
      </w:r>
      <w:r w:rsidRPr="00612D01">
        <w:rPr>
          <w:rFonts w:ascii="Times New Roman" w:hAnsi="Times New Roman"/>
          <w:color w:val="000000"/>
          <w:sz w:val="28"/>
          <w:lang w:val="ru-RU"/>
        </w:rPr>
        <w:t>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906763" w:rsidRPr="00612D01" w:rsidRDefault="00612D01">
      <w:pPr>
        <w:spacing w:after="0"/>
        <w:ind w:firstLine="600"/>
        <w:jc w:val="both"/>
        <w:rPr>
          <w:lang w:val="ru-RU"/>
        </w:rPr>
      </w:pPr>
      <w:r w:rsidRPr="00612D01">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w:t>
      </w:r>
      <w:r w:rsidRPr="00612D01">
        <w:rPr>
          <w:rFonts w:ascii="Times New Roman" w:hAnsi="Times New Roman"/>
          <w:color w:val="000000"/>
          <w:sz w:val="28"/>
          <w:lang w:val="ru-RU"/>
        </w:rPr>
        <w:t xml:space="preserve">применять их в речевой практике; </w:t>
      </w:r>
    </w:p>
    <w:p w:rsidR="00906763" w:rsidRPr="00612D01" w:rsidRDefault="00612D01">
      <w:pPr>
        <w:spacing w:after="0"/>
        <w:ind w:firstLine="600"/>
        <w:jc w:val="both"/>
        <w:rPr>
          <w:lang w:val="ru-RU"/>
        </w:rPr>
      </w:pPr>
      <w:r w:rsidRPr="00612D01">
        <w:rPr>
          <w:rFonts w:ascii="Times New Roman" w:hAnsi="Times New Roman"/>
          <w:color w:val="000000"/>
          <w:sz w:val="28"/>
          <w:lang w:val="ru-RU"/>
        </w:rPr>
        <w:t>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w:t>
      </w:r>
      <w:r w:rsidRPr="00612D01">
        <w:rPr>
          <w:rFonts w:ascii="Times New Roman" w:hAnsi="Times New Roman"/>
          <w:color w:val="000000"/>
          <w:sz w:val="28"/>
          <w:lang w:val="ru-RU"/>
        </w:rPr>
        <w:t xml:space="preserve">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w:t>
      </w:r>
      <w:r w:rsidRPr="00612D01">
        <w:rPr>
          <w:rFonts w:ascii="Times New Roman" w:hAnsi="Times New Roman"/>
          <w:color w:val="000000"/>
          <w:sz w:val="28"/>
          <w:lang w:val="ru-RU"/>
        </w:rPr>
        <w:t xml:space="preserve">усского литературного языка; </w:t>
      </w:r>
    </w:p>
    <w:p w:rsidR="00906763" w:rsidRPr="00612D01" w:rsidRDefault="00612D01">
      <w:pPr>
        <w:spacing w:after="0"/>
        <w:ind w:firstLine="600"/>
        <w:jc w:val="both"/>
        <w:rPr>
          <w:lang w:val="ru-RU"/>
        </w:rPr>
      </w:pPr>
      <w:r w:rsidRPr="00612D01">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906763" w:rsidRPr="00612D01" w:rsidRDefault="00612D01">
      <w:pPr>
        <w:spacing w:after="0" w:line="480" w:lineRule="auto"/>
        <w:ind w:firstLine="600"/>
        <w:rPr>
          <w:lang w:val="ru-RU"/>
        </w:rPr>
      </w:pPr>
      <w:r w:rsidRPr="00612D01">
        <w:rPr>
          <w:rFonts w:ascii="Times New Roman" w:hAnsi="Times New Roman"/>
          <w:b/>
          <w:color w:val="000000"/>
          <w:sz w:val="28"/>
          <w:lang w:val="ru-RU"/>
        </w:rPr>
        <w:t>ПРЕДМЕТНЫЕ РЕЗУЛЬТАТЫ ПО КЛАССАМ:</w:t>
      </w:r>
      <w:r w:rsidRPr="00612D01">
        <w:rPr>
          <w:rFonts w:ascii="Times New Roman" w:hAnsi="Times New Roman"/>
          <w:color w:val="000000"/>
          <w:sz w:val="28"/>
          <w:lang w:val="ru-RU"/>
        </w:rPr>
        <w:t xml:space="preserve"> </w:t>
      </w:r>
    </w:p>
    <w:p w:rsidR="00906763" w:rsidRPr="00612D01" w:rsidRDefault="00612D01">
      <w:pPr>
        <w:spacing w:after="0"/>
        <w:ind w:firstLine="600"/>
        <w:rPr>
          <w:lang w:val="ru-RU"/>
        </w:rPr>
      </w:pPr>
      <w:r w:rsidRPr="00612D01">
        <w:rPr>
          <w:rFonts w:ascii="Times New Roman" w:hAnsi="Times New Roman"/>
          <w:b/>
          <w:color w:val="000000"/>
          <w:sz w:val="28"/>
          <w:lang w:val="ru-RU"/>
        </w:rPr>
        <w:t>10 КЛАСС</w:t>
      </w:r>
    </w:p>
    <w:p w:rsidR="00906763" w:rsidRPr="00612D01" w:rsidRDefault="00612D01">
      <w:pPr>
        <w:spacing w:after="0"/>
        <w:ind w:firstLine="600"/>
        <w:jc w:val="both"/>
        <w:rPr>
          <w:lang w:val="ru-RU"/>
        </w:rPr>
      </w:pPr>
      <w:r w:rsidRPr="00612D01">
        <w:rPr>
          <w:rFonts w:ascii="Times New Roman" w:hAnsi="Times New Roman"/>
          <w:color w:val="000000"/>
          <w:sz w:val="28"/>
          <w:lang w:val="ru-RU"/>
        </w:rPr>
        <w:t>1) осознани</w:t>
      </w:r>
      <w:r w:rsidRPr="00612D01">
        <w:rPr>
          <w:rFonts w:ascii="Times New Roman" w:hAnsi="Times New Roman"/>
          <w:color w:val="000000"/>
          <w:sz w:val="28"/>
          <w:lang w:val="ru-RU"/>
        </w:rPr>
        <w:t xml:space="preserve">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612D01">
        <w:rPr>
          <w:rFonts w:ascii="Times New Roman" w:hAnsi="Times New Roman"/>
          <w:color w:val="000000"/>
          <w:sz w:val="28"/>
          <w:lang w:val="ru-RU"/>
        </w:rPr>
        <w:lastRenderedPageBreak/>
        <w:t>культурного развития страны в конкретную историческую эпоху (вт</w:t>
      </w:r>
      <w:r w:rsidRPr="00612D01">
        <w:rPr>
          <w:rFonts w:ascii="Times New Roman" w:hAnsi="Times New Roman"/>
          <w:color w:val="000000"/>
          <w:sz w:val="28"/>
          <w:lang w:val="ru-RU"/>
        </w:rPr>
        <w:t xml:space="preserve">орая половина </w:t>
      </w:r>
      <w:r>
        <w:rPr>
          <w:rFonts w:ascii="Times New Roman" w:hAnsi="Times New Roman"/>
          <w:color w:val="000000"/>
          <w:sz w:val="28"/>
        </w:rPr>
        <w:t>XIX</w:t>
      </w:r>
      <w:r w:rsidRPr="00612D01">
        <w:rPr>
          <w:rFonts w:ascii="Times New Roman" w:hAnsi="Times New Roman"/>
          <w:color w:val="000000"/>
          <w:sz w:val="28"/>
          <w:lang w:val="ru-RU"/>
        </w:rPr>
        <w:t xml:space="preserve"> века); </w:t>
      </w:r>
    </w:p>
    <w:p w:rsidR="00906763" w:rsidRPr="00612D01" w:rsidRDefault="00612D01">
      <w:pPr>
        <w:spacing w:after="0"/>
        <w:ind w:firstLine="600"/>
        <w:jc w:val="both"/>
        <w:rPr>
          <w:lang w:val="ru-RU"/>
        </w:rPr>
      </w:pPr>
      <w:r w:rsidRPr="00612D01">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906763" w:rsidRPr="00612D01" w:rsidRDefault="00612D01">
      <w:pPr>
        <w:spacing w:after="0"/>
        <w:ind w:firstLine="600"/>
        <w:jc w:val="both"/>
        <w:rPr>
          <w:lang w:val="ru-RU"/>
        </w:rPr>
      </w:pPr>
      <w:r w:rsidRPr="00612D01">
        <w:rPr>
          <w:rFonts w:ascii="Times New Roman" w:hAnsi="Times New Roman"/>
          <w:color w:val="000000"/>
          <w:sz w:val="28"/>
          <w:lang w:val="ru-RU"/>
        </w:rPr>
        <w:t>3) сф</w:t>
      </w:r>
      <w:r w:rsidRPr="00612D01">
        <w:rPr>
          <w:rFonts w:ascii="Times New Roman" w:hAnsi="Times New Roman"/>
          <w:color w:val="000000"/>
          <w:sz w:val="28"/>
          <w:lang w:val="ru-RU"/>
        </w:rPr>
        <w:t>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906763" w:rsidRPr="00612D01" w:rsidRDefault="00612D01">
      <w:pPr>
        <w:spacing w:after="0"/>
        <w:ind w:firstLine="600"/>
        <w:jc w:val="both"/>
        <w:rPr>
          <w:lang w:val="ru-RU"/>
        </w:rPr>
      </w:pPr>
      <w:r w:rsidRPr="00612D01">
        <w:rPr>
          <w:rFonts w:ascii="Times New Roman" w:hAnsi="Times New Roman"/>
          <w:color w:val="000000"/>
          <w:sz w:val="28"/>
          <w:lang w:val="ru-RU"/>
        </w:rPr>
        <w:t xml:space="preserve">4) знание содержания, </w:t>
      </w:r>
      <w:r w:rsidRPr="00612D01">
        <w:rPr>
          <w:rFonts w:ascii="Times New Roman" w:hAnsi="Times New Roman"/>
          <w:color w:val="000000"/>
          <w:sz w:val="28"/>
          <w:lang w:val="ru-RU"/>
        </w:rPr>
        <w:t xml:space="preserve">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612D01">
        <w:rPr>
          <w:rFonts w:ascii="Times New Roman" w:hAnsi="Times New Roman"/>
          <w:color w:val="000000"/>
          <w:sz w:val="28"/>
          <w:lang w:val="ru-RU"/>
        </w:rPr>
        <w:t xml:space="preserve"> века);</w:t>
      </w:r>
    </w:p>
    <w:p w:rsidR="00906763" w:rsidRPr="00612D01" w:rsidRDefault="00612D01">
      <w:pPr>
        <w:spacing w:after="0"/>
        <w:ind w:firstLine="600"/>
        <w:jc w:val="both"/>
        <w:rPr>
          <w:lang w:val="ru-RU"/>
        </w:rPr>
      </w:pPr>
      <w:r w:rsidRPr="00612D01">
        <w:rPr>
          <w:rFonts w:ascii="Times New Roman" w:hAnsi="Times New Roman"/>
          <w:color w:val="000000"/>
          <w:sz w:val="28"/>
          <w:lang w:val="ru-RU"/>
        </w:rPr>
        <w:t>5) сформированность умений определят</w:t>
      </w:r>
      <w:r w:rsidRPr="00612D01">
        <w:rPr>
          <w:rFonts w:ascii="Times New Roman" w:hAnsi="Times New Roman"/>
          <w:color w:val="000000"/>
          <w:sz w:val="28"/>
          <w:lang w:val="ru-RU"/>
        </w:rPr>
        <w:t xml:space="preserve">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612D01">
        <w:rPr>
          <w:rFonts w:ascii="Times New Roman" w:hAnsi="Times New Roman"/>
          <w:color w:val="000000"/>
          <w:sz w:val="28"/>
          <w:lang w:val="ru-RU"/>
        </w:rPr>
        <w:t xml:space="preserve"> века со временем написания, с современностью и традицией; умение раскрывать ко</w:t>
      </w:r>
      <w:r w:rsidRPr="00612D01">
        <w:rPr>
          <w:rFonts w:ascii="Times New Roman" w:hAnsi="Times New Roman"/>
          <w:color w:val="000000"/>
          <w:sz w:val="28"/>
          <w:lang w:val="ru-RU"/>
        </w:rPr>
        <w:t xml:space="preserve">нкретно-историческое и общечеловеческое содержание литературных произведений; </w:t>
      </w:r>
    </w:p>
    <w:p w:rsidR="00906763" w:rsidRPr="00612D01" w:rsidRDefault="00612D01">
      <w:pPr>
        <w:spacing w:after="0"/>
        <w:ind w:firstLine="600"/>
        <w:jc w:val="both"/>
        <w:rPr>
          <w:lang w:val="ru-RU"/>
        </w:rPr>
      </w:pPr>
      <w:r w:rsidRPr="00612D01">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612D01">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w:t>
      </w:r>
      <w:r w:rsidRPr="00612D01">
        <w:rPr>
          <w:rFonts w:ascii="Times New Roman" w:hAnsi="Times New Roman"/>
          <w:color w:val="000000"/>
          <w:sz w:val="28"/>
          <w:lang w:val="ru-RU"/>
        </w:rPr>
        <w:t xml:space="preserve">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906763" w:rsidRPr="00612D01" w:rsidRDefault="00612D01">
      <w:pPr>
        <w:spacing w:after="0"/>
        <w:ind w:firstLine="600"/>
        <w:jc w:val="both"/>
        <w:rPr>
          <w:lang w:val="ru-RU"/>
        </w:rPr>
      </w:pPr>
      <w:r w:rsidRPr="00612D01">
        <w:rPr>
          <w:rFonts w:ascii="Times New Roman" w:hAnsi="Times New Roman"/>
          <w:color w:val="000000"/>
          <w:sz w:val="28"/>
          <w:lang w:val="ru-RU"/>
        </w:rPr>
        <w:t>7) осмысление художественной картины жизни, созд</w:t>
      </w:r>
      <w:r w:rsidRPr="00612D01">
        <w:rPr>
          <w:rFonts w:ascii="Times New Roman" w:hAnsi="Times New Roman"/>
          <w:color w:val="000000"/>
          <w:sz w:val="28"/>
          <w:lang w:val="ru-RU"/>
        </w:rPr>
        <w:t>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906763" w:rsidRPr="00612D01" w:rsidRDefault="00612D01">
      <w:pPr>
        <w:spacing w:after="0"/>
        <w:ind w:firstLine="600"/>
        <w:jc w:val="both"/>
        <w:rPr>
          <w:lang w:val="ru-RU"/>
        </w:rPr>
      </w:pPr>
      <w:r w:rsidRPr="00612D01">
        <w:rPr>
          <w:rFonts w:ascii="Times New Roman" w:hAnsi="Times New Roman"/>
          <w:color w:val="000000"/>
          <w:sz w:val="28"/>
          <w:lang w:val="ru-RU"/>
        </w:rPr>
        <w:t>8) сформирован</w:t>
      </w:r>
      <w:r w:rsidRPr="00612D01">
        <w:rPr>
          <w:rFonts w:ascii="Times New Roman" w:hAnsi="Times New Roman"/>
          <w:color w:val="000000"/>
          <w:sz w:val="28"/>
          <w:lang w:val="ru-RU"/>
        </w:rPr>
        <w:t>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906763" w:rsidRPr="00612D01" w:rsidRDefault="00612D01">
      <w:pPr>
        <w:spacing w:after="0"/>
        <w:ind w:firstLine="600"/>
        <w:jc w:val="both"/>
        <w:rPr>
          <w:lang w:val="ru-RU"/>
        </w:rPr>
      </w:pPr>
      <w:r w:rsidRPr="00612D01">
        <w:rPr>
          <w:rFonts w:ascii="Times New Roman" w:hAnsi="Times New Roman"/>
          <w:color w:val="000000"/>
          <w:spacing w:val="-2"/>
          <w:sz w:val="28"/>
          <w:lang w:val="ru-RU"/>
        </w:rPr>
        <w:t>9) овладение умениями анализа и интерпретации художественных произведений в единстве формы и содержания (</w:t>
      </w:r>
      <w:r w:rsidRPr="00612D01">
        <w:rPr>
          <w:rFonts w:ascii="Times New Roman" w:hAnsi="Times New Roman"/>
          <w:color w:val="000000"/>
          <w:spacing w:val="-2"/>
          <w:sz w:val="28"/>
          <w:lang w:val="ru-RU"/>
        </w:rPr>
        <w:t xml:space="preserve">с учётом неоднозначности заложенных в нём смыслов и наличия в нём подтекста) с использованием </w:t>
      </w:r>
      <w:r w:rsidRPr="00612D01">
        <w:rPr>
          <w:rFonts w:ascii="Times New Roman" w:hAnsi="Times New Roman"/>
          <w:color w:val="000000"/>
          <w:spacing w:val="-2"/>
          <w:sz w:val="28"/>
          <w:lang w:val="ru-RU"/>
        </w:rPr>
        <w:lastRenderedPageBreak/>
        <w:t>теоретико-литературных терминов и понятий (в дополнение к изученным в основной школе):</w:t>
      </w:r>
    </w:p>
    <w:p w:rsidR="00906763" w:rsidRPr="00612D01" w:rsidRDefault="00612D01">
      <w:pPr>
        <w:spacing w:after="0"/>
        <w:ind w:firstLine="600"/>
        <w:jc w:val="both"/>
        <w:rPr>
          <w:lang w:val="ru-RU"/>
        </w:rPr>
      </w:pPr>
      <w:r w:rsidRPr="00612D01">
        <w:rPr>
          <w:rFonts w:ascii="Times New Roman" w:hAnsi="Times New Roman"/>
          <w:color w:val="000000"/>
          <w:sz w:val="28"/>
          <w:lang w:val="ru-RU"/>
        </w:rPr>
        <w:t>конкретно-историческое, общечеловеческое и национальное в творчестве писате</w:t>
      </w:r>
      <w:r w:rsidRPr="00612D01">
        <w:rPr>
          <w:rFonts w:ascii="Times New Roman" w:hAnsi="Times New Roman"/>
          <w:color w:val="000000"/>
          <w:sz w:val="28"/>
          <w:lang w:val="ru-RU"/>
        </w:rPr>
        <w:t>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w:t>
      </w:r>
      <w:r w:rsidRPr="00612D01">
        <w:rPr>
          <w:rFonts w:ascii="Times New Roman" w:hAnsi="Times New Roman"/>
          <w:color w:val="000000"/>
          <w:sz w:val="28"/>
          <w:lang w:val="ru-RU"/>
        </w:rPr>
        <w:t>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w:t>
      </w:r>
      <w:r w:rsidRPr="00612D01">
        <w:rPr>
          <w:rFonts w:ascii="Times New Roman" w:hAnsi="Times New Roman"/>
          <w:color w:val="000000"/>
          <w:sz w:val="28"/>
          <w:lang w:val="ru-RU"/>
        </w:rPr>
        <w:t xml:space="preserve">» и «вечные образы» в литературе; взаимосвязь и взаимовлияние национальных литератур; художественный перевод; литературная критика; </w:t>
      </w:r>
    </w:p>
    <w:p w:rsidR="00906763" w:rsidRPr="00612D01" w:rsidRDefault="00612D01">
      <w:pPr>
        <w:spacing w:after="0"/>
        <w:ind w:firstLine="600"/>
        <w:jc w:val="both"/>
        <w:rPr>
          <w:lang w:val="ru-RU"/>
        </w:rPr>
      </w:pPr>
      <w:r w:rsidRPr="00612D01">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w:t>
      </w:r>
      <w:r w:rsidRPr="00612D01">
        <w:rPr>
          <w:rFonts w:ascii="Times New Roman" w:hAnsi="Times New Roman"/>
          <w:color w:val="000000"/>
          <w:sz w:val="28"/>
          <w:lang w:val="ru-RU"/>
        </w:rPr>
        <w:t>угих видах искусств (графика, живопись, театр, кино, музыка и др.);</w:t>
      </w:r>
    </w:p>
    <w:p w:rsidR="00906763" w:rsidRPr="00612D01" w:rsidRDefault="00612D01">
      <w:pPr>
        <w:spacing w:after="0"/>
        <w:ind w:firstLine="600"/>
        <w:jc w:val="both"/>
        <w:rPr>
          <w:lang w:val="ru-RU"/>
        </w:rPr>
      </w:pPr>
      <w:r w:rsidRPr="00612D01">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w:t>
      </w:r>
      <w:r w:rsidRPr="00612D01">
        <w:rPr>
          <w:rFonts w:ascii="Times New Roman" w:hAnsi="Times New Roman"/>
          <w:color w:val="000000"/>
          <w:sz w:val="28"/>
          <w:lang w:val="ru-RU"/>
        </w:rPr>
        <w:t>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906763" w:rsidRPr="00612D01" w:rsidRDefault="00612D01">
      <w:pPr>
        <w:spacing w:after="0"/>
        <w:ind w:firstLine="600"/>
        <w:jc w:val="both"/>
        <w:rPr>
          <w:lang w:val="ru-RU"/>
        </w:rPr>
      </w:pPr>
      <w:r w:rsidRPr="00612D01">
        <w:rPr>
          <w:rFonts w:ascii="Times New Roman" w:hAnsi="Times New Roman"/>
          <w:color w:val="000000"/>
          <w:sz w:val="28"/>
          <w:lang w:val="ru-RU"/>
        </w:rPr>
        <w:t>12) овладение современными читательским</w:t>
      </w:r>
      <w:r w:rsidRPr="00612D01">
        <w:rPr>
          <w:rFonts w:ascii="Times New Roman" w:hAnsi="Times New Roman"/>
          <w:color w:val="000000"/>
          <w:sz w:val="28"/>
          <w:lang w:val="ru-RU"/>
        </w:rPr>
        <w:t>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w:t>
      </w:r>
      <w:r w:rsidRPr="00612D01">
        <w:rPr>
          <w:rFonts w:ascii="Times New Roman" w:hAnsi="Times New Roman"/>
          <w:color w:val="000000"/>
          <w:sz w:val="28"/>
          <w:lang w:val="ru-RU"/>
        </w:rPr>
        <w:t xml:space="preserve">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906763" w:rsidRPr="00612D01" w:rsidRDefault="00612D01">
      <w:pPr>
        <w:spacing w:after="0"/>
        <w:ind w:firstLine="600"/>
        <w:jc w:val="both"/>
        <w:rPr>
          <w:lang w:val="ru-RU"/>
        </w:rPr>
      </w:pPr>
      <w:r w:rsidRPr="00612D01">
        <w:rPr>
          <w:rFonts w:ascii="Times New Roman" w:hAnsi="Times New Roman"/>
          <w:color w:val="000000"/>
          <w:spacing w:val="-2"/>
          <w:sz w:val="28"/>
          <w:lang w:val="ru-RU"/>
        </w:rPr>
        <w:t xml:space="preserve">13) умение работать с разными информационными источниками, в том числе </w:t>
      </w:r>
      <w:r w:rsidRPr="00612D01">
        <w:rPr>
          <w:rFonts w:ascii="Times New Roman" w:hAnsi="Times New Roman"/>
          <w:color w:val="000000"/>
          <w:spacing w:val="-2"/>
          <w:sz w:val="28"/>
          <w:lang w:val="ru-RU"/>
        </w:rPr>
        <w:t>в медиапространстве, использовать ресурсы традиционных библиотек и электронных библиотечных систем;</w:t>
      </w:r>
    </w:p>
    <w:p w:rsidR="00906763" w:rsidRPr="00612D01" w:rsidRDefault="00612D01">
      <w:pPr>
        <w:spacing w:after="0"/>
        <w:ind w:firstLine="600"/>
        <w:rPr>
          <w:lang w:val="ru-RU"/>
        </w:rPr>
      </w:pPr>
      <w:r w:rsidRPr="00612D01">
        <w:rPr>
          <w:rFonts w:ascii="Times New Roman" w:hAnsi="Times New Roman"/>
          <w:b/>
          <w:color w:val="000000"/>
          <w:sz w:val="28"/>
          <w:lang w:val="ru-RU"/>
        </w:rPr>
        <w:t>11 КЛАСС</w:t>
      </w:r>
    </w:p>
    <w:p w:rsidR="00906763" w:rsidRPr="00612D01" w:rsidRDefault="00612D01">
      <w:pPr>
        <w:spacing w:after="0"/>
        <w:ind w:firstLine="600"/>
        <w:jc w:val="both"/>
        <w:rPr>
          <w:lang w:val="ru-RU"/>
        </w:rPr>
      </w:pPr>
      <w:r w:rsidRPr="00612D01">
        <w:rPr>
          <w:rFonts w:ascii="Times New Roman" w:hAnsi="Times New Roman"/>
          <w:color w:val="000000"/>
          <w:sz w:val="28"/>
          <w:lang w:val="ru-RU"/>
        </w:rPr>
        <w:t>1) осознание чувства причастности к отечественным традициям и осознание исторической преемственности поколений; включение в культурно-языковое прос</w:t>
      </w:r>
      <w:r w:rsidRPr="00612D01">
        <w:rPr>
          <w:rFonts w:ascii="Times New Roman" w:hAnsi="Times New Roman"/>
          <w:color w:val="000000"/>
          <w:sz w:val="28"/>
          <w:lang w:val="ru-RU"/>
        </w:rPr>
        <w:t xml:space="preserve">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612D01">
        <w:rPr>
          <w:rFonts w:ascii="Times New Roman" w:hAnsi="Times New Roman"/>
          <w:color w:val="000000"/>
          <w:sz w:val="28"/>
          <w:lang w:val="ru-RU"/>
        </w:rPr>
        <w:t xml:space="preserve"> – начала </w:t>
      </w:r>
      <w:r>
        <w:rPr>
          <w:rFonts w:ascii="Times New Roman" w:hAnsi="Times New Roman"/>
          <w:color w:val="000000"/>
          <w:sz w:val="28"/>
        </w:rPr>
        <w:t>XXI</w:t>
      </w:r>
      <w:r w:rsidRPr="00612D01">
        <w:rPr>
          <w:rFonts w:ascii="Times New Roman" w:hAnsi="Times New Roman"/>
          <w:color w:val="000000"/>
          <w:sz w:val="28"/>
          <w:lang w:val="ru-RU"/>
        </w:rPr>
        <w:t xml:space="preserve"> века с </w:t>
      </w:r>
      <w:r w:rsidRPr="00612D01">
        <w:rPr>
          <w:rFonts w:ascii="Times New Roman" w:hAnsi="Times New Roman"/>
          <w:color w:val="000000"/>
          <w:sz w:val="28"/>
          <w:lang w:val="ru-RU"/>
        </w:rPr>
        <w:lastRenderedPageBreak/>
        <w:t>фактами общественной жизни и культуры; раскрывать роль литературы в духовном и культурном развитии общества; воспитание ценностного отношени</w:t>
      </w:r>
      <w:r w:rsidRPr="00612D01">
        <w:rPr>
          <w:rFonts w:ascii="Times New Roman" w:hAnsi="Times New Roman"/>
          <w:color w:val="000000"/>
          <w:sz w:val="28"/>
          <w:lang w:val="ru-RU"/>
        </w:rPr>
        <w:t xml:space="preserve">я к литературе как неотъемлемой части культуры; </w:t>
      </w:r>
    </w:p>
    <w:p w:rsidR="00906763" w:rsidRPr="00612D01" w:rsidRDefault="00612D01">
      <w:pPr>
        <w:spacing w:after="0"/>
        <w:ind w:firstLine="600"/>
        <w:jc w:val="both"/>
        <w:rPr>
          <w:lang w:val="ru-RU"/>
        </w:rPr>
      </w:pPr>
      <w:r w:rsidRPr="00612D01">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w:t>
      </w:r>
      <w:r w:rsidRPr="00612D01">
        <w:rPr>
          <w:rFonts w:ascii="Times New Roman" w:hAnsi="Times New Roman"/>
          <w:color w:val="000000"/>
          <w:sz w:val="28"/>
          <w:lang w:val="ru-RU"/>
        </w:rPr>
        <w:t>и собственного интеллектуально-нравственного роста;</w:t>
      </w:r>
    </w:p>
    <w:p w:rsidR="00906763" w:rsidRPr="00612D01" w:rsidRDefault="00612D01">
      <w:pPr>
        <w:spacing w:after="0"/>
        <w:ind w:firstLine="600"/>
        <w:jc w:val="both"/>
        <w:rPr>
          <w:lang w:val="ru-RU"/>
        </w:rPr>
      </w:pPr>
      <w:r w:rsidRPr="00612D01">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w:t>
      </w:r>
      <w:r w:rsidRPr="00612D01">
        <w:rPr>
          <w:rFonts w:ascii="Times New Roman" w:hAnsi="Times New Roman"/>
          <w:color w:val="000000"/>
          <w:sz w:val="28"/>
          <w:lang w:val="ru-RU"/>
        </w:rPr>
        <w:t>цессе;</w:t>
      </w:r>
    </w:p>
    <w:p w:rsidR="00906763" w:rsidRPr="00612D01" w:rsidRDefault="00612D01">
      <w:pPr>
        <w:spacing w:after="0"/>
        <w:ind w:firstLine="600"/>
        <w:jc w:val="both"/>
        <w:rPr>
          <w:lang w:val="ru-RU"/>
        </w:rPr>
      </w:pPr>
      <w:r w:rsidRPr="00612D01">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612D01">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612D01">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w:t>
      </w:r>
      <w:r w:rsidRPr="00612D01">
        <w:rPr>
          <w:rFonts w:ascii="Times New Roman" w:hAnsi="Times New Roman"/>
          <w:color w:val="000000"/>
          <w:spacing w:val="-1"/>
          <w:sz w:val="28"/>
          <w:lang w:val="ru-RU"/>
        </w:rPr>
        <w:t xml:space="preserve"> национальной и мировой литературы;</w:t>
      </w:r>
    </w:p>
    <w:p w:rsidR="00906763" w:rsidRPr="00612D01" w:rsidRDefault="00612D01">
      <w:pPr>
        <w:spacing w:after="0"/>
        <w:ind w:firstLine="600"/>
        <w:jc w:val="both"/>
        <w:rPr>
          <w:lang w:val="ru-RU"/>
        </w:rPr>
      </w:pPr>
      <w:r w:rsidRPr="00612D01">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612D01">
        <w:rPr>
          <w:rFonts w:ascii="Times New Roman" w:hAnsi="Times New Roman"/>
          <w:color w:val="000000"/>
          <w:sz w:val="28"/>
          <w:lang w:val="ru-RU"/>
        </w:rPr>
        <w:t>–</w:t>
      </w:r>
      <w:r>
        <w:rPr>
          <w:rFonts w:ascii="Times New Roman" w:hAnsi="Times New Roman"/>
          <w:color w:val="000000"/>
          <w:sz w:val="28"/>
        </w:rPr>
        <w:t>XXI</w:t>
      </w:r>
      <w:r w:rsidRPr="00612D01">
        <w:rPr>
          <w:rFonts w:ascii="Times New Roman" w:hAnsi="Times New Roman"/>
          <w:color w:val="000000"/>
          <w:sz w:val="28"/>
          <w:lang w:val="ru-RU"/>
        </w:rPr>
        <w:t xml:space="preserve"> века со врем</w:t>
      </w:r>
      <w:r w:rsidRPr="00612D01">
        <w:rPr>
          <w:rFonts w:ascii="Times New Roman" w:hAnsi="Times New Roman"/>
          <w:color w:val="000000"/>
          <w:sz w:val="28"/>
          <w:lang w:val="ru-RU"/>
        </w:rPr>
        <w:t>енем написания, с современностью и традицией; выявлять «сквозные темы» и ключевые проблемы русской литературы;</w:t>
      </w:r>
    </w:p>
    <w:p w:rsidR="00906763" w:rsidRPr="00612D01" w:rsidRDefault="00612D01">
      <w:pPr>
        <w:spacing w:after="0"/>
        <w:ind w:firstLine="600"/>
        <w:jc w:val="both"/>
        <w:rPr>
          <w:lang w:val="ru-RU"/>
        </w:rPr>
      </w:pPr>
      <w:r w:rsidRPr="00612D01">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w:t>
      </w:r>
      <w:r w:rsidRPr="00612D01">
        <w:rPr>
          <w:rFonts w:ascii="Times New Roman" w:hAnsi="Times New Roman"/>
          <w:color w:val="000000"/>
          <w:sz w:val="28"/>
          <w:lang w:val="ru-RU"/>
        </w:rPr>
        <w:t>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906763" w:rsidRPr="00612D01" w:rsidRDefault="00612D01">
      <w:pPr>
        <w:spacing w:after="0"/>
        <w:ind w:firstLine="600"/>
        <w:jc w:val="both"/>
        <w:rPr>
          <w:lang w:val="ru-RU"/>
        </w:rPr>
      </w:pPr>
      <w:r w:rsidRPr="00612D01">
        <w:rPr>
          <w:rFonts w:ascii="Times New Roman" w:hAnsi="Times New Roman"/>
          <w:color w:val="000000"/>
          <w:sz w:val="28"/>
          <w:lang w:val="ru-RU"/>
        </w:rPr>
        <w:t>7) самостоятельное осмысление худо</w:t>
      </w:r>
      <w:r w:rsidRPr="00612D01">
        <w:rPr>
          <w:rFonts w:ascii="Times New Roman" w:hAnsi="Times New Roman"/>
          <w:color w:val="000000"/>
          <w:sz w:val="28"/>
          <w:lang w:val="ru-RU"/>
        </w:rPr>
        <w:t xml:space="preserve">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906763" w:rsidRPr="00612D01" w:rsidRDefault="00612D01">
      <w:pPr>
        <w:spacing w:after="0"/>
        <w:ind w:firstLine="600"/>
        <w:jc w:val="both"/>
        <w:rPr>
          <w:lang w:val="ru-RU"/>
        </w:rPr>
      </w:pPr>
      <w:r w:rsidRPr="00612D01">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w:t>
      </w:r>
      <w:r w:rsidRPr="00612D01">
        <w:rPr>
          <w:rFonts w:ascii="Times New Roman" w:hAnsi="Times New Roman"/>
          <w:color w:val="000000"/>
          <w:sz w:val="28"/>
          <w:lang w:val="ru-RU"/>
        </w:rPr>
        <w:t>ом числе наизусть не менее 10 произведений и (или) фрагментов;</w:t>
      </w:r>
    </w:p>
    <w:p w:rsidR="00906763" w:rsidRPr="00612D01" w:rsidRDefault="00612D01">
      <w:pPr>
        <w:spacing w:after="0"/>
        <w:ind w:firstLine="600"/>
        <w:jc w:val="both"/>
        <w:rPr>
          <w:lang w:val="ru-RU"/>
        </w:rPr>
      </w:pPr>
      <w:r w:rsidRPr="00612D01">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w:t>
      </w:r>
      <w:r w:rsidRPr="00612D01">
        <w:rPr>
          <w:rFonts w:ascii="Times New Roman" w:hAnsi="Times New Roman"/>
          <w:color w:val="000000"/>
          <w:sz w:val="28"/>
          <w:lang w:val="ru-RU"/>
        </w:rPr>
        <w:t>кста) с использованием теоретико-литературных терминов и понятий (в дополнение к изученным в основной школе):</w:t>
      </w:r>
    </w:p>
    <w:p w:rsidR="00906763" w:rsidRPr="00612D01" w:rsidRDefault="00612D01">
      <w:pPr>
        <w:spacing w:after="0"/>
        <w:ind w:firstLine="600"/>
        <w:jc w:val="both"/>
        <w:rPr>
          <w:lang w:val="ru-RU"/>
        </w:rPr>
      </w:pPr>
      <w:r w:rsidRPr="00612D01">
        <w:rPr>
          <w:rFonts w:ascii="Times New Roman" w:hAnsi="Times New Roman"/>
          <w:color w:val="000000"/>
          <w:sz w:val="28"/>
          <w:lang w:val="ru-RU"/>
        </w:rPr>
        <w:lastRenderedPageBreak/>
        <w:t>конкретно-историческое, общечеловеческое и национальное в творчестве писателя; традиция и новаторство; авторский замысел и его воплощение; художес</w:t>
      </w:r>
      <w:r w:rsidRPr="00612D01">
        <w:rPr>
          <w:rFonts w:ascii="Times New Roman" w:hAnsi="Times New Roman"/>
          <w:color w:val="000000"/>
          <w:sz w:val="28"/>
          <w:lang w:val="ru-RU"/>
        </w:rPr>
        <w:t>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w:t>
      </w:r>
      <w:r w:rsidRPr="00612D01">
        <w:rPr>
          <w:rFonts w:ascii="Times New Roman" w:hAnsi="Times New Roman"/>
          <w:color w:val="000000"/>
          <w:sz w:val="28"/>
          <w:lang w:val="ru-RU"/>
        </w:rPr>
        <w:t xml:space="preserve">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w:t>
      </w:r>
      <w:r w:rsidRPr="00612D01">
        <w:rPr>
          <w:rFonts w:ascii="Times New Roman" w:hAnsi="Times New Roman"/>
          <w:color w:val="000000"/>
          <w:sz w:val="28"/>
          <w:lang w:val="ru-RU"/>
        </w:rPr>
        <w:t xml:space="preserve">темы» и «вечные образы» в литературе; взаимосвязь и взаимовлияние национальных литератур; художественный перевод; литературная критика; </w:t>
      </w:r>
    </w:p>
    <w:p w:rsidR="00906763" w:rsidRPr="00612D01" w:rsidRDefault="00612D01">
      <w:pPr>
        <w:spacing w:after="0"/>
        <w:ind w:firstLine="600"/>
        <w:jc w:val="both"/>
        <w:rPr>
          <w:lang w:val="ru-RU"/>
        </w:rPr>
      </w:pPr>
      <w:r w:rsidRPr="00612D01">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w:t>
      </w:r>
      <w:r w:rsidRPr="00612D01">
        <w:rPr>
          <w:rFonts w:ascii="Times New Roman" w:hAnsi="Times New Roman"/>
          <w:color w:val="000000"/>
          <w:sz w:val="28"/>
          <w:lang w:val="ru-RU"/>
        </w:rPr>
        <w:t>нтерпретациями в других видах искусств (графика, живопись, театр, кино, музыка и др.);</w:t>
      </w:r>
    </w:p>
    <w:p w:rsidR="00906763" w:rsidRPr="00612D01" w:rsidRDefault="00612D01">
      <w:pPr>
        <w:spacing w:after="0"/>
        <w:ind w:firstLine="600"/>
        <w:jc w:val="both"/>
        <w:rPr>
          <w:lang w:val="ru-RU"/>
        </w:rPr>
      </w:pPr>
      <w:r w:rsidRPr="00612D01">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w:t>
      </w:r>
      <w:r w:rsidRPr="00612D01">
        <w:rPr>
          <w:rFonts w:ascii="Times New Roman" w:hAnsi="Times New Roman"/>
          <w:color w:val="000000"/>
          <w:sz w:val="28"/>
          <w:lang w:val="ru-RU"/>
        </w:rPr>
        <w:t>зительно-выразительных возможностях русского языка в произведениях художественной литературы и умение применять их в речевой практике;</w:t>
      </w:r>
    </w:p>
    <w:p w:rsidR="00906763" w:rsidRPr="00612D01" w:rsidRDefault="00612D01">
      <w:pPr>
        <w:spacing w:after="0"/>
        <w:ind w:firstLine="600"/>
        <w:jc w:val="both"/>
        <w:rPr>
          <w:lang w:val="ru-RU"/>
        </w:rPr>
      </w:pPr>
      <w:r w:rsidRPr="00612D01">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w:t>
      </w:r>
      <w:r w:rsidRPr="00612D01">
        <w:rPr>
          <w:rFonts w:ascii="Times New Roman" w:hAnsi="Times New Roman"/>
          <w:color w:val="000000"/>
          <w:sz w:val="28"/>
          <w:lang w:val="ru-RU"/>
        </w:rPr>
        <w:t>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w:t>
      </w:r>
      <w:r w:rsidRPr="00612D01">
        <w:rPr>
          <w:rFonts w:ascii="Times New Roman" w:hAnsi="Times New Roman"/>
          <w:color w:val="000000"/>
          <w:sz w:val="28"/>
          <w:lang w:val="ru-RU"/>
        </w:rPr>
        <w:t>ать и совершенствовать собственные письменные высказывания с учётом норм русского литературного языка;</w:t>
      </w:r>
    </w:p>
    <w:p w:rsidR="00906763" w:rsidRPr="00612D01" w:rsidRDefault="00612D01">
      <w:pPr>
        <w:spacing w:after="0"/>
        <w:ind w:firstLine="600"/>
        <w:jc w:val="both"/>
        <w:rPr>
          <w:lang w:val="ru-RU"/>
        </w:rPr>
      </w:pPr>
      <w:r w:rsidRPr="00612D01">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w:t>
      </w:r>
      <w:r w:rsidRPr="00612D01">
        <w:rPr>
          <w:rFonts w:ascii="Times New Roman" w:hAnsi="Times New Roman"/>
          <w:color w:val="000000"/>
          <w:sz w:val="28"/>
          <w:lang w:val="ru-RU"/>
        </w:rPr>
        <w:t>иблиотек и электронных библиотечных систем.</w:t>
      </w:r>
    </w:p>
    <w:p w:rsidR="00906763" w:rsidRPr="00612D01" w:rsidRDefault="00906763">
      <w:pPr>
        <w:rPr>
          <w:lang w:val="ru-RU"/>
        </w:rPr>
        <w:sectPr w:rsidR="00906763" w:rsidRPr="00612D01">
          <w:pgSz w:w="11906" w:h="16383"/>
          <w:pgMar w:top="1134" w:right="850" w:bottom="1134" w:left="1701" w:header="720" w:footer="720" w:gutter="0"/>
          <w:cols w:space="720"/>
        </w:sectPr>
      </w:pPr>
      <w:bookmarkStart w:id="48" w:name="block-61469073"/>
    </w:p>
    <w:bookmarkEnd w:id="48"/>
    <w:p w:rsidR="00906763" w:rsidRDefault="00612D01">
      <w:pPr>
        <w:spacing w:after="0"/>
        <w:ind w:left="120"/>
      </w:pPr>
      <w:r w:rsidRPr="00612D0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612D01" w:rsidRDefault="00612D01" w:rsidP="00612D01">
      <w:pPr>
        <w:spacing w:after="0"/>
        <w:ind w:left="120"/>
      </w:pPr>
      <w:r>
        <w:rPr>
          <w:rFonts w:ascii="Times New Roman" w:hAnsi="Times New Roman"/>
          <w:b/>
          <w:color w:val="000000"/>
          <w:sz w:val="28"/>
        </w:rPr>
        <w:t xml:space="preserve"> </w:t>
      </w: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49"/>
      </w:tblGrid>
      <w:tr w:rsidR="00612D01" w:rsidTr="00C9347E">
        <w:trPr>
          <w:trHeight w:val="144"/>
          <w:tblCellSpacing w:w="20" w:type="nil"/>
        </w:trPr>
        <w:tc>
          <w:tcPr>
            <w:tcW w:w="570" w:type="dxa"/>
            <w:vMerge w:val="restart"/>
            <w:tcMar>
              <w:top w:w="50" w:type="dxa"/>
              <w:left w:w="100" w:type="dxa"/>
            </w:tcMar>
            <w:vAlign w:val="center"/>
          </w:tcPr>
          <w:p w:rsidR="00612D01" w:rsidRDefault="00612D01" w:rsidP="00C9347E">
            <w:pPr>
              <w:spacing w:after="0"/>
              <w:ind w:left="135"/>
            </w:pPr>
            <w:r>
              <w:rPr>
                <w:rFonts w:ascii="Times New Roman" w:hAnsi="Times New Roman"/>
                <w:b/>
                <w:color w:val="000000"/>
                <w:sz w:val="24"/>
              </w:rPr>
              <w:t xml:space="preserve">№ п/п </w:t>
            </w:r>
          </w:p>
          <w:p w:rsidR="00612D01" w:rsidRDefault="00612D01" w:rsidP="00C9347E">
            <w:pPr>
              <w:spacing w:after="0"/>
              <w:ind w:left="135"/>
            </w:pPr>
          </w:p>
        </w:tc>
        <w:tc>
          <w:tcPr>
            <w:tcW w:w="3256" w:type="dxa"/>
            <w:vMerge w:val="restart"/>
            <w:tcMar>
              <w:top w:w="50" w:type="dxa"/>
              <w:left w:w="100" w:type="dxa"/>
            </w:tcMar>
            <w:vAlign w:val="center"/>
          </w:tcPr>
          <w:p w:rsidR="00612D01" w:rsidRPr="002C3D53" w:rsidRDefault="00612D01" w:rsidP="00C9347E">
            <w:pPr>
              <w:spacing w:after="0"/>
              <w:ind w:left="135"/>
            </w:pPr>
            <w:r w:rsidRPr="002C3D53">
              <w:rPr>
                <w:rFonts w:ascii="Times New Roman" w:hAnsi="Times New Roman"/>
                <w:b/>
                <w:sz w:val="24"/>
              </w:rPr>
              <w:t xml:space="preserve">Наименование разделов и тем программы </w:t>
            </w:r>
          </w:p>
          <w:p w:rsidR="00612D01" w:rsidRPr="002C3D53" w:rsidRDefault="00612D01" w:rsidP="00C9347E">
            <w:pPr>
              <w:spacing w:after="0"/>
              <w:ind w:left="135"/>
            </w:pPr>
          </w:p>
        </w:tc>
        <w:tc>
          <w:tcPr>
            <w:tcW w:w="0" w:type="auto"/>
            <w:gridSpan w:val="3"/>
            <w:tcMar>
              <w:top w:w="50" w:type="dxa"/>
              <w:left w:w="100" w:type="dxa"/>
            </w:tcMar>
            <w:vAlign w:val="center"/>
          </w:tcPr>
          <w:p w:rsidR="00612D01" w:rsidRPr="002C3D53" w:rsidRDefault="00612D01" w:rsidP="00C9347E">
            <w:pPr>
              <w:spacing w:after="0"/>
            </w:pPr>
            <w:r w:rsidRPr="002C3D53">
              <w:rPr>
                <w:rFonts w:ascii="Times New Roman" w:hAnsi="Times New Roman"/>
                <w:b/>
                <w:sz w:val="24"/>
              </w:rPr>
              <w:t>Количество часов</w:t>
            </w:r>
          </w:p>
        </w:tc>
        <w:tc>
          <w:tcPr>
            <w:tcW w:w="2536" w:type="dxa"/>
            <w:vMerge w:val="restart"/>
            <w:tcMar>
              <w:top w:w="50" w:type="dxa"/>
              <w:left w:w="100" w:type="dxa"/>
            </w:tcMar>
            <w:vAlign w:val="center"/>
          </w:tcPr>
          <w:p w:rsidR="00612D01" w:rsidRPr="002C3D53" w:rsidRDefault="00612D01" w:rsidP="00C9347E">
            <w:pPr>
              <w:spacing w:after="0"/>
              <w:ind w:left="135"/>
            </w:pPr>
            <w:r w:rsidRPr="002C3D53">
              <w:rPr>
                <w:rFonts w:ascii="Times New Roman" w:hAnsi="Times New Roman"/>
                <w:b/>
                <w:sz w:val="24"/>
              </w:rPr>
              <w:t xml:space="preserve">Электронные (цифровые) образовательные ресурсы </w:t>
            </w:r>
          </w:p>
          <w:p w:rsidR="00612D01" w:rsidRPr="002C3D53" w:rsidRDefault="00612D01" w:rsidP="00C9347E">
            <w:pPr>
              <w:spacing w:after="0"/>
              <w:ind w:left="135"/>
            </w:pPr>
          </w:p>
        </w:tc>
      </w:tr>
      <w:tr w:rsidR="00612D01" w:rsidTr="00C9347E">
        <w:trPr>
          <w:trHeight w:val="144"/>
          <w:tblCellSpacing w:w="20" w:type="nil"/>
        </w:trPr>
        <w:tc>
          <w:tcPr>
            <w:tcW w:w="0" w:type="auto"/>
            <w:vMerge/>
            <w:tcBorders>
              <w:top w:val="nil"/>
            </w:tcBorders>
            <w:tcMar>
              <w:top w:w="50" w:type="dxa"/>
              <w:left w:w="100" w:type="dxa"/>
            </w:tcMar>
          </w:tcPr>
          <w:p w:rsidR="00612D01" w:rsidRDefault="00612D01" w:rsidP="00C9347E"/>
        </w:tc>
        <w:tc>
          <w:tcPr>
            <w:tcW w:w="0" w:type="auto"/>
            <w:vMerge/>
            <w:tcBorders>
              <w:top w:val="nil"/>
            </w:tcBorders>
            <w:tcMar>
              <w:top w:w="50" w:type="dxa"/>
              <w:left w:w="100" w:type="dxa"/>
            </w:tcMar>
          </w:tcPr>
          <w:p w:rsidR="00612D01" w:rsidRDefault="00612D01" w:rsidP="00C9347E"/>
        </w:tc>
        <w:tc>
          <w:tcPr>
            <w:tcW w:w="938" w:type="dxa"/>
            <w:tcMar>
              <w:top w:w="50" w:type="dxa"/>
              <w:left w:w="100" w:type="dxa"/>
            </w:tcMar>
            <w:vAlign w:val="center"/>
          </w:tcPr>
          <w:p w:rsidR="00612D01" w:rsidRPr="002C3D53" w:rsidRDefault="00612D01" w:rsidP="00C9347E">
            <w:pPr>
              <w:spacing w:after="0"/>
              <w:ind w:left="135"/>
            </w:pPr>
            <w:r w:rsidRPr="002C3D53">
              <w:rPr>
                <w:rFonts w:ascii="Times New Roman" w:hAnsi="Times New Roman"/>
                <w:b/>
                <w:sz w:val="24"/>
              </w:rPr>
              <w:t xml:space="preserve">Всего </w:t>
            </w:r>
          </w:p>
          <w:p w:rsidR="00612D01" w:rsidRPr="002C3D53" w:rsidRDefault="00612D01" w:rsidP="00C9347E">
            <w:pPr>
              <w:spacing w:after="0"/>
              <w:ind w:left="135"/>
            </w:pPr>
          </w:p>
        </w:tc>
        <w:tc>
          <w:tcPr>
            <w:tcW w:w="1654" w:type="dxa"/>
            <w:tcMar>
              <w:top w:w="50" w:type="dxa"/>
              <w:left w:w="100" w:type="dxa"/>
            </w:tcMar>
            <w:vAlign w:val="center"/>
          </w:tcPr>
          <w:p w:rsidR="00612D01" w:rsidRPr="002C3D53" w:rsidRDefault="00612D01" w:rsidP="00C9347E">
            <w:pPr>
              <w:spacing w:after="0"/>
              <w:ind w:left="135"/>
            </w:pPr>
            <w:r w:rsidRPr="002C3D53">
              <w:rPr>
                <w:rFonts w:ascii="Times New Roman" w:hAnsi="Times New Roman"/>
                <w:b/>
                <w:sz w:val="24"/>
              </w:rPr>
              <w:t xml:space="preserve">Контрольные работы </w:t>
            </w:r>
          </w:p>
          <w:p w:rsidR="00612D01" w:rsidRPr="002C3D53" w:rsidRDefault="00612D01" w:rsidP="00C9347E">
            <w:pPr>
              <w:spacing w:after="0"/>
              <w:ind w:left="135"/>
            </w:pPr>
          </w:p>
        </w:tc>
        <w:tc>
          <w:tcPr>
            <w:tcW w:w="1744" w:type="dxa"/>
            <w:tcMar>
              <w:top w:w="50" w:type="dxa"/>
              <w:left w:w="100" w:type="dxa"/>
            </w:tcMar>
            <w:vAlign w:val="center"/>
          </w:tcPr>
          <w:p w:rsidR="00612D01" w:rsidRPr="002C3D53" w:rsidRDefault="00612D01" w:rsidP="00C9347E">
            <w:pPr>
              <w:spacing w:after="0"/>
              <w:ind w:left="135"/>
            </w:pPr>
            <w:r w:rsidRPr="002C3D53">
              <w:rPr>
                <w:rFonts w:ascii="Times New Roman" w:hAnsi="Times New Roman"/>
                <w:b/>
                <w:sz w:val="24"/>
              </w:rPr>
              <w:t xml:space="preserve">Практические работы </w:t>
            </w:r>
          </w:p>
          <w:p w:rsidR="00612D01" w:rsidRPr="002C3D53" w:rsidRDefault="00612D01" w:rsidP="00C9347E">
            <w:pPr>
              <w:spacing w:after="0"/>
              <w:ind w:left="135"/>
            </w:pPr>
          </w:p>
        </w:tc>
        <w:tc>
          <w:tcPr>
            <w:tcW w:w="0" w:type="auto"/>
            <w:vMerge/>
            <w:tcBorders>
              <w:top w:val="nil"/>
            </w:tcBorders>
            <w:tcMar>
              <w:top w:w="50" w:type="dxa"/>
              <w:left w:w="100" w:type="dxa"/>
            </w:tcMar>
          </w:tcPr>
          <w:p w:rsidR="00612D01" w:rsidRPr="002C3D53" w:rsidRDefault="00612D01" w:rsidP="00C9347E"/>
        </w:tc>
      </w:tr>
      <w:tr w:rsidR="00612D01" w:rsidTr="00C9347E">
        <w:trPr>
          <w:trHeight w:val="144"/>
          <w:tblCellSpacing w:w="20" w:type="nil"/>
        </w:trPr>
        <w:tc>
          <w:tcPr>
            <w:tcW w:w="0" w:type="auto"/>
            <w:gridSpan w:val="6"/>
            <w:tcMar>
              <w:top w:w="50" w:type="dxa"/>
              <w:left w:w="100" w:type="dxa"/>
            </w:tcMar>
            <w:vAlign w:val="center"/>
          </w:tcPr>
          <w:p w:rsidR="00612D01" w:rsidRDefault="00612D01" w:rsidP="00C9347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612D01" w:rsidTr="00C9347E">
        <w:trPr>
          <w:trHeight w:val="144"/>
          <w:tblCellSpacing w:w="20" w:type="nil"/>
        </w:trPr>
        <w:tc>
          <w:tcPr>
            <w:tcW w:w="570" w:type="dxa"/>
            <w:tcMar>
              <w:top w:w="50" w:type="dxa"/>
              <w:left w:w="100" w:type="dxa"/>
            </w:tcMar>
            <w:vAlign w:val="center"/>
          </w:tcPr>
          <w:p w:rsidR="00612D01" w:rsidRDefault="00612D01" w:rsidP="00C9347E">
            <w:pPr>
              <w:spacing w:after="0"/>
            </w:pPr>
            <w:r>
              <w:rPr>
                <w:rFonts w:ascii="Times New Roman" w:hAnsi="Times New Roman"/>
                <w:color w:val="000000"/>
                <w:sz w:val="24"/>
              </w:rPr>
              <w:t>1.1</w:t>
            </w:r>
          </w:p>
        </w:tc>
        <w:tc>
          <w:tcPr>
            <w:tcW w:w="325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4"/>
              </w:rPr>
              <w:t>XIX</w:t>
            </w:r>
            <w:r w:rsidRPr="00612D01">
              <w:rPr>
                <w:rFonts w:ascii="Times New Roman" w:hAnsi="Times New Roman"/>
                <w:color w:val="000000"/>
                <w:sz w:val="24"/>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c>
          <w:tcPr>
            <w:tcW w:w="938"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612D01" w:rsidRDefault="00612D01" w:rsidP="00C9347E">
            <w:pPr>
              <w:spacing w:after="0"/>
              <w:ind w:left="135"/>
              <w:jc w:val="center"/>
            </w:pPr>
          </w:p>
        </w:tc>
        <w:tc>
          <w:tcPr>
            <w:tcW w:w="1744" w:type="dxa"/>
            <w:tcMar>
              <w:top w:w="50" w:type="dxa"/>
              <w:left w:w="100" w:type="dxa"/>
            </w:tcMar>
            <w:vAlign w:val="center"/>
          </w:tcPr>
          <w:p w:rsidR="00612D01" w:rsidRDefault="00612D01" w:rsidP="00C9347E">
            <w:pPr>
              <w:spacing w:after="0"/>
              <w:ind w:left="135"/>
              <w:jc w:val="center"/>
            </w:pPr>
          </w:p>
        </w:tc>
        <w:tc>
          <w:tcPr>
            <w:tcW w:w="2536" w:type="dxa"/>
            <w:tcMar>
              <w:top w:w="50" w:type="dxa"/>
              <w:left w:w="100" w:type="dxa"/>
            </w:tcMar>
            <w:vAlign w:val="center"/>
          </w:tcPr>
          <w:p w:rsidR="00612D01" w:rsidRDefault="00612D01" w:rsidP="00C9347E">
            <w:pPr>
              <w:spacing w:after="0"/>
              <w:ind w:left="135"/>
            </w:pPr>
          </w:p>
        </w:tc>
      </w:tr>
      <w:tr w:rsidR="00612D01" w:rsidTr="00C9347E">
        <w:trPr>
          <w:trHeight w:val="144"/>
          <w:tblCellSpacing w:w="20" w:type="nil"/>
        </w:trPr>
        <w:tc>
          <w:tcPr>
            <w:tcW w:w="0" w:type="auto"/>
            <w:gridSpan w:val="2"/>
            <w:tcMar>
              <w:top w:w="50" w:type="dxa"/>
              <w:left w:w="100" w:type="dxa"/>
            </w:tcMar>
            <w:vAlign w:val="center"/>
          </w:tcPr>
          <w:p w:rsidR="00612D01" w:rsidRDefault="00612D01" w:rsidP="00C9347E">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612D01" w:rsidRDefault="00612D01" w:rsidP="00C9347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12D01" w:rsidRDefault="00612D01" w:rsidP="00C9347E"/>
        </w:tc>
      </w:tr>
      <w:tr w:rsidR="00612D01" w:rsidRPr="00612D01" w:rsidTr="00C9347E">
        <w:trPr>
          <w:trHeight w:val="144"/>
          <w:tblCellSpacing w:w="20" w:type="nil"/>
        </w:trPr>
        <w:tc>
          <w:tcPr>
            <w:tcW w:w="0" w:type="auto"/>
            <w:gridSpan w:val="6"/>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b/>
                <w:color w:val="000000"/>
                <w:sz w:val="24"/>
                <w:lang w:val="ru-RU"/>
              </w:rPr>
              <w:t>Раздел 2.</w:t>
            </w:r>
            <w:r w:rsidRPr="00612D01">
              <w:rPr>
                <w:rFonts w:ascii="Times New Roman" w:hAnsi="Times New Roman"/>
                <w:color w:val="000000"/>
                <w:sz w:val="24"/>
                <w:lang w:val="ru-RU"/>
              </w:rPr>
              <w:t xml:space="preserve"> </w:t>
            </w:r>
            <w:r w:rsidRPr="00612D01">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612D01">
              <w:rPr>
                <w:rFonts w:ascii="Times New Roman" w:hAnsi="Times New Roman"/>
                <w:b/>
                <w:color w:val="000000"/>
                <w:sz w:val="24"/>
                <w:lang w:val="ru-RU"/>
              </w:rPr>
              <w:t xml:space="preserve"> века</w:t>
            </w:r>
          </w:p>
        </w:tc>
      </w:tr>
      <w:tr w:rsidR="00612D01" w:rsidRPr="00612D01" w:rsidTr="00C9347E">
        <w:trPr>
          <w:trHeight w:val="144"/>
          <w:tblCellSpacing w:w="20" w:type="nil"/>
        </w:trPr>
        <w:tc>
          <w:tcPr>
            <w:tcW w:w="570" w:type="dxa"/>
            <w:tcMar>
              <w:top w:w="50" w:type="dxa"/>
              <w:left w:w="100" w:type="dxa"/>
            </w:tcMar>
            <w:vAlign w:val="center"/>
          </w:tcPr>
          <w:p w:rsidR="00612D01" w:rsidRDefault="00612D01" w:rsidP="00C9347E">
            <w:pPr>
              <w:spacing w:after="0"/>
            </w:pPr>
            <w:r>
              <w:rPr>
                <w:rFonts w:ascii="Times New Roman" w:hAnsi="Times New Roman"/>
                <w:color w:val="000000"/>
                <w:sz w:val="24"/>
              </w:rPr>
              <w:t>2.1</w:t>
            </w:r>
          </w:p>
        </w:tc>
        <w:tc>
          <w:tcPr>
            <w:tcW w:w="325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612D01" w:rsidRDefault="00612D01" w:rsidP="00C9347E">
            <w:pPr>
              <w:spacing w:after="0"/>
              <w:ind w:left="135"/>
              <w:jc w:val="center"/>
            </w:pPr>
          </w:p>
        </w:tc>
        <w:tc>
          <w:tcPr>
            <w:tcW w:w="1744" w:type="dxa"/>
            <w:tcMar>
              <w:top w:w="50" w:type="dxa"/>
              <w:left w:w="100" w:type="dxa"/>
            </w:tcMar>
            <w:vAlign w:val="center"/>
          </w:tcPr>
          <w:p w:rsidR="00612D01" w:rsidRDefault="00612D01" w:rsidP="00C9347E">
            <w:pPr>
              <w:spacing w:after="0"/>
              <w:ind w:left="135"/>
              <w:jc w:val="center"/>
            </w:pPr>
          </w:p>
        </w:tc>
        <w:tc>
          <w:tcPr>
            <w:tcW w:w="253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e</w:t>
              </w:r>
              <w:r w:rsidRPr="00612D01">
                <w:rPr>
                  <w:rFonts w:ascii="Times New Roman" w:hAnsi="Times New Roman"/>
                  <w:color w:val="0000FF"/>
                  <w:u w:val="single"/>
                  <w:lang w:val="ru-RU"/>
                </w:rPr>
                <w:t>20</w:t>
              </w:r>
              <w:r>
                <w:rPr>
                  <w:rFonts w:ascii="Times New Roman" w:hAnsi="Times New Roman"/>
                  <w:color w:val="0000FF"/>
                  <w:u w:val="single"/>
                </w:rPr>
                <w:t>b</w:t>
              </w:r>
              <w:r w:rsidRPr="00612D01">
                <w:rPr>
                  <w:rFonts w:ascii="Times New Roman" w:hAnsi="Times New Roman"/>
                  <w:color w:val="0000FF"/>
                  <w:u w:val="single"/>
                  <w:lang w:val="ru-RU"/>
                </w:rPr>
                <w:t>36</w:t>
              </w:r>
              <w:r>
                <w:rPr>
                  <w:rFonts w:ascii="Times New Roman" w:hAnsi="Times New Roman"/>
                  <w:color w:val="0000FF"/>
                  <w:u w:val="single"/>
                </w:rPr>
                <w:t>e</w:t>
              </w:r>
              <w:r w:rsidRPr="00612D01">
                <w:rPr>
                  <w:rFonts w:ascii="Times New Roman" w:hAnsi="Times New Roman"/>
                  <w:color w:val="0000FF"/>
                  <w:u w:val="single"/>
                  <w:lang w:val="ru-RU"/>
                </w:rPr>
                <w:t>4</w:t>
              </w:r>
            </w:hyperlink>
          </w:p>
        </w:tc>
      </w:tr>
      <w:tr w:rsidR="00612D01" w:rsidRPr="00612D01" w:rsidTr="00C9347E">
        <w:trPr>
          <w:trHeight w:val="144"/>
          <w:tblCellSpacing w:w="20" w:type="nil"/>
        </w:trPr>
        <w:tc>
          <w:tcPr>
            <w:tcW w:w="570" w:type="dxa"/>
            <w:tcMar>
              <w:top w:w="50" w:type="dxa"/>
              <w:left w:w="100" w:type="dxa"/>
            </w:tcMar>
            <w:vAlign w:val="center"/>
          </w:tcPr>
          <w:p w:rsidR="00612D01" w:rsidRDefault="00612D01" w:rsidP="00C9347E">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612D01" w:rsidRDefault="00612D01" w:rsidP="00C9347E">
            <w:pPr>
              <w:spacing w:after="0"/>
              <w:ind w:left="135"/>
              <w:jc w:val="center"/>
            </w:pPr>
          </w:p>
        </w:tc>
        <w:tc>
          <w:tcPr>
            <w:tcW w:w="1744" w:type="dxa"/>
            <w:tcMar>
              <w:top w:w="50" w:type="dxa"/>
              <w:left w:w="100" w:type="dxa"/>
            </w:tcMar>
            <w:vAlign w:val="center"/>
          </w:tcPr>
          <w:p w:rsidR="00612D01" w:rsidRDefault="00612D01" w:rsidP="00C9347E">
            <w:pPr>
              <w:spacing w:after="0"/>
              <w:ind w:left="135"/>
              <w:jc w:val="center"/>
            </w:pPr>
          </w:p>
        </w:tc>
        <w:tc>
          <w:tcPr>
            <w:tcW w:w="253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e</w:t>
              </w:r>
              <w:r w:rsidRPr="00612D01">
                <w:rPr>
                  <w:rFonts w:ascii="Times New Roman" w:hAnsi="Times New Roman"/>
                  <w:color w:val="0000FF"/>
                  <w:u w:val="single"/>
                  <w:lang w:val="ru-RU"/>
                </w:rPr>
                <w:t>20</w:t>
              </w:r>
              <w:r>
                <w:rPr>
                  <w:rFonts w:ascii="Times New Roman" w:hAnsi="Times New Roman"/>
                  <w:color w:val="0000FF"/>
                  <w:u w:val="single"/>
                </w:rPr>
                <w:t>b</w:t>
              </w:r>
              <w:r w:rsidRPr="00612D01">
                <w:rPr>
                  <w:rFonts w:ascii="Times New Roman" w:hAnsi="Times New Roman"/>
                  <w:color w:val="0000FF"/>
                  <w:u w:val="single"/>
                  <w:lang w:val="ru-RU"/>
                </w:rPr>
                <w:t>36</w:t>
              </w:r>
              <w:r>
                <w:rPr>
                  <w:rFonts w:ascii="Times New Roman" w:hAnsi="Times New Roman"/>
                  <w:color w:val="0000FF"/>
                  <w:u w:val="single"/>
                </w:rPr>
                <w:t>e</w:t>
              </w:r>
              <w:r w:rsidRPr="00612D01">
                <w:rPr>
                  <w:rFonts w:ascii="Times New Roman" w:hAnsi="Times New Roman"/>
                  <w:color w:val="0000FF"/>
                  <w:u w:val="single"/>
                  <w:lang w:val="ru-RU"/>
                </w:rPr>
                <w:t>4</w:t>
              </w:r>
            </w:hyperlink>
          </w:p>
        </w:tc>
      </w:tr>
      <w:tr w:rsidR="00612D01" w:rsidRPr="00612D01" w:rsidTr="00C9347E">
        <w:trPr>
          <w:trHeight w:val="144"/>
          <w:tblCellSpacing w:w="20" w:type="nil"/>
        </w:trPr>
        <w:tc>
          <w:tcPr>
            <w:tcW w:w="570" w:type="dxa"/>
            <w:tcMar>
              <w:top w:w="50" w:type="dxa"/>
              <w:left w:w="100" w:type="dxa"/>
            </w:tcMar>
            <w:vAlign w:val="center"/>
          </w:tcPr>
          <w:p w:rsidR="00612D01" w:rsidRDefault="00612D01" w:rsidP="00C9347E">
            <w:pPr>
              <w:spacing w:after="0"/>
            </w:pPr>
            <w:r>
              <w:rPr>
                <w:rFonts w:ascii="Times New Roman" w:hAnsi="Times New Roman"/>
                <w:color w:val="000000"/>
                <w:sz w:val="24"/>
              </w:rPr>
              <w:t>2.3</w:t>
            </w:r>
          </w:p>
        </w:tc>
        <w:tc>
          <w:tcPr>
            <w:tcW w:w="325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54" w:type="dxa"/>
            <w:tcMar>
              <w:top w:w="50" w:type="dxa"/>
              <w:left w:w="100" w:type="dxa"/>
            </w:tcMar>
            <w:vAlign w:val="center"/>
          </w:tcPr>
          <w:p w:rsidR="00612D01" w:rsidRDefault="00612D01" w:rsidP="00C9347E">
            <w:pPr>
              <w:spacing w:after="0"/>
              <w:ind w:left="135"/>
              <w:jc w:val="center"/>
            </w:pPr>
          </w:p>
        </w:tc>
        <w:tc>
          <w:tcPr>
            <w:tcW w:w="1744" w:type="dxa"/>
            <w:tcMar>
              <w:top w:w="50" w:type="dxa"/>
              <w:left w:w="100" w:type="dxa"/>
            </w:tcMar>
            <w:vAlign w:val="center"/>
          </w:tcPr>
          <w:p w:rsidR="00612D01" w:rsidRDefault="00612D01" w:rsidP="00C9347E">
            <w:pPr>
              <w:spacing w:after="0"/>
              <w:ind w:left="135"/>
              <w:jc w:val="center"/>
            </w:pPr>
          </w:p>
        </w:tc>
        <w:tc>
          <w:tcPr>
            <w:tcW w:w="253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e</w:t>
              </w:r>
              <w:r w:rsidRPr="00612D01">
                <w:rPr>
                  <w:rFonts w:ascii="Times New Roman" w:hAnsi="Times New Roman"/>
                  <w:color w:val="0000FF"/>
                  <w:u w:val="single"/>
                  <w:lang w:val="ru-RU"/>
                </w:rPr>
                <w:t>20</w:t>
              </w:r>
              <w:r>
                <w:rPr>
                  <w:rFonts w:ascii="Times New Roman" w:hAnsi="Times New Roman"/>
                  <w:color w:val="0000FF"/>
                  <w:u w:val="single"/>
                </w:rPr>
                <w:t>b</w:t>
              </w:r>
              <w:r w:rsidRPr="00612D01">
                <w:rPr>
                  <w:rFonts w:ascii="Times New Roman" w:hAnsi="Times New Roman"/>
                  <w:color w:val="0000FF"/>
                  <w:u w:val="single"/>
                  <w:lang w:val="ru-RU"/>
                </w:rPr>
                <w:t>36</w:t>
              </w:r>
              <w:r>
                <w:rPr>
                  <w:rFonts w:ascii="Times New Roman" w:hAnsi="Times New Roman"/>
                  <w:color w:val="0000FF"/>
                  <w:u w:val="single"/>
                </w:rPr>
                <w:t>e</w:t>
              </w:r>
              <w:r w:rsidRPr="00612D01">
                <w:rPr>
                  <w:rFonts w:ascii="Times New Roman" w:hAnsi="Times New Roman"/>
                  <w:color w:val="0000FF"/>
                  <w:u w:val="single"/>
                  <w:lang w:val="ru-RU"/>
                </w:rPr>
                <w:t>4</w:t>
              </w:r>
            </w:hyperlink>
          </w:p>
        </w:tc>
      </w:tr>
      <w:tr w:rsidR="00612D01" w:rsidRPr="00612D01" w:rsidTr="00C9347E">
        <w:trPr>
          <w:trHeight w:val="144"/>
          <w:tblCellSpacing w:w="20" w:type="nil"/>
        </w:trPr>
        <w:tc>
          <w:tcPr>
            <w:tcW w:w="570" w:type="dxa"/>
            <w:tcMar>
              <w:top w:w="50" w:type="dxa"/>
              <w:left w:w="100" w:type="dxa"/>
            </w:tcMar>
            <w:vAlign w:val="center"/>
          </w:tcPr>
          <w:p w:rsidR="00612D01" w:rsidRDefault="00612D01" w:rsidP="00C9347E">
            <w:pPr>
              <w:spacing w:after="0"/>
            </w:pPr>
            <w:r>
              <w:rPr>
                <w:rFonts w:ascii="Times New Roman" w:hAnsi="Times New Roman"/>
                <w:color w:val="000000"/>
                <w:sz w:val="24"/>
              </w:rPr>
              <w:t>2.4</w:t>
            </w:r>
          </w:p>
        </w:tc>
        <w:tc>
          <w:tcPr>
            <w:tcW w:w="3256" w:type="dxa"/>
            <w:tcMar>
              <w:top w:w="50" w:type="dxa"/>
              <w:left w:w="100" w:type="dxa"/>
            </w:tcMar>
            <w:vAlign w:val="center"/>
          </w:tcPr>
          <w:p w:rsidR="00612D01" w:rsidRDefault="00612D01" w:rsidP="00C9347E">
            <w:pPr>
              <w:spacing w:after="0"/>
              <w:ind w:left="135"/>
            </w:pPr>
            <w:r w:rsidRPr="00612D01">
              <w:rPr>
                <w:rFonts w:ascii="Times New Roman" w:hAnsi="Times New Roman"/>
                <w:color w:val="000000"/>
                <w:sz w:val="24"/>
                <w:lang w:val="ru-RU"/>
              </w:rPr>
              <w:t>Ф. И. Тютчев. Стихотворения (не менее трёх по выбору). Например, «</w:t>
            </w:r>
            <w:r>
              <w:rPr>
                <w:rFonts w:ascii="Times New Roman" w:hAnsi="Times New Roman"/>
                <w:color w:val="000000"/>
                <w:sz w:val="24"/>
              </w:rPr>
              <w:t>Silentium</w:t>
            </w:r>
            <w:r w:rsidRPr="00612D01">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(«Я встретил вас — и всё былое...») и др.</w:t>
            </w:r>
          </w:p>
        </w:tc>
        <w:tc>
          <w:tcPr>
            <w:tcW w:w="938" w:type="dxa"/>
            <w:tcMar>
              <w:top w:w="50" w:type="dxa"/>
              <w:left w:w="100" w:type="dxa"/>
            </w:tcMar>
            <w:vAlign w:val="center"/>
          </w:tcPr>
          <w:p w:rsidR="00612D01" w:rsidRDefault="00612D01" w:rsidP="00C9347E">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612D01" w:rsidRDefault="00612D01" w:rsidP="00C9347E">
            <w:pPr>
              <w:spacing w:after="0"/>
              <w:ind w:left="135"/>
              <w:jc w:val="center"/>
            </w:pPr>
          </w:p>
        </w:tc>
        <w:tc>
          <w:tcPr>
            <w:tcW w:w="1744" w:type="dxa"/>
            <w:tcMar>
              <w:top w:w="50" w:type="dxa"/>
              <w:left w:w="100" w:type="dxa"/>
            </w:tcMar>
            <w:vAlign w:val="center"/>
          </w:tcPr>
          <w:p w:rsidR="00612D01" w:rsidRDefault="00612D01" w:rsidP="00C9347E">
            <w:pPr>
              <w:spacing w:after="0"/>
              <w:ind w:left="135"/>
              <w:jc w:val="center"/>
            </w:pPr>
          </w:p>
        </w:tc>
        <w:tc>
          <w:tcPr>
            <w:tcW w:w="253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e</w:t>
              </w:r>
              <w:r w:rsidRPr="00612D01">
                <w:rPr>
                  <w:rFonts w:ascii="Times New Roman" w:hAnsi="Times New Roman"/>
                  <w:color w:val="0000FF"/>
                  <w:u w:val="single"/>
                  <w:lang w:val="ru-RU"/>
                </w:rPr>
                <w:t>20</w:t>
              </w:r>
              <w:r>
                <w:rPr>
                  <w:rFonts w:ascii="Times New Roman" w:hAnsi="Times New Roman"/>
                  <w:color w:val="0000FF"/>
                  <w:u w:val="single"/>
                </w:rPr>
                <w:t>b</w:t>
              </w:r>
              <w:r w:rsidRPr="00612D01">
                <w:rPr>
                  <w:rFonts w:ascii="Times New Roman" w:hAnsi="Times New Roman"/>
                  <w:color w:val="0000FF"/>
                  <w:u w:val="single"/>
                  <w:lang w:val="ru-RU"/>
                </w:rPr>
                <w:t>36</w:t>
              </w:r>
              <w:r>
                <w:rPr>
                  <w:rFonts w:ascii="Times New Roman" w:hAnsi="Times New Roman"/>
                  <w:color w:val="0000FF"/>
                  <w:u w:val="single"/>
                </w:rPr>
                <w:t>e</w:t>
              </w:r>
              <w:r w:rsidRPr="00612D01">
                <w:rPr>
                  <w:rFonts w:ascii="Times New Roman" w:hAnsi="Times New Roman"/>
                  <w:color w:val="0000FF"/>
                  <w:u w:val="single"/>
                  <w:lang w:val="ru-RU"/>
                </w:rPr>
                <w:t>4</w:t>
              </w:r>
            </w:hyperlink>
          </w:p>
        </w:tc>
      </w:tr>
      <w:tr w:rsidR="00612D01" w:rsidRPr="00612D01" w:rsidTr="00C9347E">
        <w:trPr>
          <w:trHeight w:val="144"/>
          <w:tblCellSpacing w:w="20" w:type="nil"/>
        </w:trPr>
        <w:tc>
          <w:tcPr>
            <w:tcW w:w="570" w:type="dxa"/>
            <w:tcMar>
              <w:top w:w="50" w:type="dxa"/>
              <w:left w:w="100" w:type="dxa"/>
            </w:tcMar>
            <w:vAlign w:val="center"/>
          </w:tcPr>
          <w:p w:rsidR="00612D01" w:rsidRDefault="00612D01" w:rsidP="00C9347E">
            <w:pPr>
              <w:spacing w:after="0"/>
            </w:pPr>
            <w:r>
              <w:rPr>
                <w:rFonts w:ascii="Times New Roman" w:hAnsi="Times New Roman"/>
                <w:color w:val="000000"/>
                <w:sz w:val="24"/>
              </w:rPr>
              <w:t>2.5</w:t>
            </w:r>
          </w:p>
        </w:tc>
        <w:tc>
          <w:tcPr>
            <w:tcW w:w="3256" w:type="dxa"/>
            <w:tcMar>
              <w:top w:w="50" w:type="dxa"/>
              <w:left w:w="100" w:type="dxa"/>
            </w:tcMar>
            <w:vAlign w:val="center"/>
          </w:tcPr>
          <w:p w:rsidR="00612D01" w:rsidRDefault="00612D01" w:rsidP="00C9347E">
            <w:pPr>
              <w:spacing w:after="0"/>
              <w:ind w:left="135"/>
            </w:pPr>
            <w:r w:rsidRPr="00612D01">
              <w:rPr>
                <w:rFonts w:ascii="Times New Roman" w:hAnsi="Times New Roman"/>
                <w:color w:val="000000"/>
                <w:sz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r>
              <w:rPr>
                <w:rFonts w:ascii="Times New Roman" w:hAnsi="Times New Roman"/>
                <w:color w:val="000000"/>
                <w:sz w:val="24"/>
              </w:rPr>
              <w:t>Поэма «Кому на Руси жить хорошо»</w:t>
            </w:r>
          </w:p>
        </w:tc>
        <w:tc>
          <w:tcPr>
            <w:tcW w:w="938" w:type="dxa"/>
            <w:tcMar>
              <w:top w:w="50" w:type="dxa"/>
              <w:left w:w="100" w:type="dxa"/>
            </w:tcMar>
            <w:vAlign w:val="center"/>
          </w:tcPr>
          <w:p w:rsidR="00612D01" w:rsidRDefault="00612D01" w:rsidP="00C9347E">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612D01" w:rsidRDefault="00612D01" w:rsidP="00C9347E">
            <w:pPr>
              <w:spacing w:after="0"/>
              <w:ind w:left="135"/>
              <w:jc w:val="center"/>
            </w:pPr>
          </w:p>
        </w:tc>
        <w:tc>
          <w:tcPr>
            <w:tcW w:w="1744" w:type="dxa"/>
            <w:tcMar>
              <w:top w:w="50" w:type="dxa"/>
              <w:left w:w="100" w:type="dxa"/>
            </w:tcMar>
            <w:vAlign w:val="center"/>
          </w:tcPr>
          <w:p w:rsidR="00612D01" w:rsidRDefault="00612D01" w:rsidP="00C9347E">
            <w:pPr>
              <w:spacing w:after="0"/>
              <w:ind w:left="135"/>
              <w:jc w:val="center"/>
            </w:pPr>
          </w:p>
        </w:tc>
        <w:tc>
          <w:tcPr>
            <w:tcW w:w="253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e</w:t>
              </w:r>
              <w:r w:rsidRPr="00612D01">
                <w:rPr>
                  <w:rFonts w:ascii="Times New Roman" w:hAnsi="Times New Roman"/>
                  <w:color w:val="0000FF"/>
                  <w:u w:val="single"/>
                  <w:lang w:val="ru-RU"/>
                </w:rPr>
                <w:t>20</w:t>
              </w:r>
              <w:r>
                <w:rPr>
                  <w:rFonts w:ascii="Times New Roman" w:hAnsi="Times New Roman"/>
                  <w:color w:val="0000FF"/>
                  <w:u w:val="single"/>
                </w:rPr>
                <w:t>b</w:t>
              </w:r>
              <w:r w:rsidRPr="00612D01">
                <w:rPr>
                  <w:rFonts w:ascii="Times New Roman" w:hAnsi="Times New Roman"/>
                  <w:color w:val="0000FF"/>
                  <w:u w:val="single"/>
                  <w:lang w:val="ru-RU"/>
                </w:rPr>
                <w:t>36</w:t>
              </w:r>
              <w:r>
                <w:rPr>
                  <w:rFonts w:ascii="Times New Roman" w:hAnsi="Times New Roman"/>
                  <w:color w:val="0000FF"/>
                  <w:u w:val="single"/>
                </w:rPr>
                <w:t>e</w:t>
              </w:r>
              <w:r w:rsidRPr="00612D01">
                <w:rPr>
                  <w:rFonts w:ascii="Times New Roman" w:hAnsi="Times New Roman"/>
                  <w:color w:val="0000FF"/>
                  <w:u w:val="single"/>
                  <w:lang w:val="ru-RU"/>
                </w:rPr>
                <w:t>4</w:t>
              </w:r>
            </w:hyperlink>
          </w:p>
        </w:tc>
      </w:tr>
      <w:tr w:rsidR="00612D01" w:rsidRPr="00612D01" w:rsidTr="00C9347E">
        <w:trPr>
          <w:trHeight w:val="144"/>
          <w:tblCellSpacing w:w="20" w:type="nil"/>
        </w:trPr>
        <w:tc>
          <w:tcPr>
            <w:tcW w:w="570" w:type="dxa"/>
            <w:tcMar>
              <w:top w:w="50" w:type="dxa"/>
              <w:left w:w="100" w:type="dxa"/>
            </w:tcMar>
            <w:vAlign w:val="center"/>
          </w:tcPr>
          <w:p w:rsidR="00612D01" w:rsidRDefault="00612D01" w:rsidP="00C9347E">
            <w:pPr>
              <w:spacing w:after="0"/>
            </w:pPr>
            <w:r>
              <w:rPr>
                <w:rFonts w:ascii="Times New Roman" w:hAnsi="Times New Roman"/>
                <w:color w:val="000000"/>
                <w:sz w:val="24"/>
              </w:rPr>
              <w:t>2.6</w:t>
            </w:r>
          </w:p>
        </w:tc>
        <w:tc>
          <w:tcPr>
            <w:tcW w:w="3256" w:type="dxa"/>
            <w:tcMar>
              <w:top w:w="50" w:type="dxa"/>
              <w:left w:w="100" w:type="dxa"/>
            </w:tcMar>
            <w:vAlign w:val="center"/>
          </w:tcPr>
          <w:p w:rsidR="00612D01" w:rsidRDefault="00612D01" w:rsidP="00C9347E">
            <w:pPr>
              <w:spacing w:after="0"/>
              <w:ind w:left="135"/>
            </w:pPr>
            <w:r w:rsidRPr="00612D01">
              <w:rPr>
                <w:rFonts w:ascii="Times New Roman" w:hAnsi="Times New Roman"/>
                <w:color w:val="000000"/>
                <w:sz w:val="24"/>
                <w:lang w:val="ru-RU"/>
              </w:rPr>
              <w:t xml:space="preserve">А. 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w:t>
            </w:r>
            <w:r>
              <w:rPr>
                <w:rFonts w:ascii="Times New Roman" w:hAnsi="Times New Roman"/>
                <w:color w:val="000000"/>
                <w:sz w:val="24"/>
              </w:rPr>
              <w:t>Луной был полон сад. Лежали…» и др.</w:t>
            </w:r>
          </w:p>
        </w:tc>
        <w:tc>
          <w:tcPr>
            <w:tcW w:w="938" w:type="dxa"/>
            <w:tcMar>
              <w:top w:w="50" w:type="dxa"/>
              <w:left w:w="100" w:type="dxa"/>
            </w:tcMar>
            <w:vAlign w:val="center"/>
          </w:tcPr>
          <w:p w:rsidR="00612D01" w:rsidRDefault="00612D01" w:rsidP="00C9347E">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612D01" w:rsidRDefault="00612D01" w:rsidP="00C9347E">
            <w:pPr>
              <w:spacing w:after="0"/>
              <w:ind w:left="135"/>
              <w:jc w:val="center"/>
            </w:pPr>
          </w:p>
        </w:tc>
        <w:tc>
          <w:tcPr>
            <w:tcW w:w="1744" w:type="dxa"/>
            <w:tcMar>
              <w:top w:w="50" w:type="dxa"/>
              <w:left w:w="100" w:type="dxa"/>
            </w:tcMar>
            <w:vAlign w:val="center"/>
          </w:tcPr>
          <w:p w:rsidR="00612D01" w:rsidRDefault="00612D01" w:rsidP="00C9347E">
            <w:pPr>
              <w:spacing w:after="0"/>
              <w:ind w:left="135"/>
              <w:jc w:val="center"/>
            </w:pPr>
          </w:p>
        </w:tc>
        <w:tc>
          <w:tcPr>
            <w:tcW w:w="253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e</w:t>
              </w:r>
              <w:r w:rsidRPr="00612D01">
                <w:rPr>
                  <w:rFonts w:ascii="Times New Roman" w:hAnsi="Times New Roman"/>
                  <w:color w:val="0000FF"/>
                  <w:u w:val="single"/>
                  <w:lang w:val="ru-RU"/>
                </w:rPr>
                <w:t>20</w:t>
              </w:r>
              <w:r>
                <w:rPr>
                  <w:rFonts w:ascii="Times New Roman" w:hAnsi="Times New Roman"/>
                  <w:color w:val="0000FF"/>
                  <w:u w:val="single"/>
                </w:rPr>
                <w:t>b</w:t>
              </w:r>
              <w:r w:rsidRPr="00612D01">
                <w:rPr>
                  <w:rFonts w:ascii="Times New Roman" w:hAnsi="Times New Roman"/>
                  <w:color w:val="0000FF"/>
                  <w:u w:val="single"/>
                  <w:lang w:val="ru-RU"/>
                </w:rPr>
                <w:t>36</w:t>
              </w:r>
              <w:r>
                <w:rPr>
                  <w:rFonts w:ascii="Times New Roman" w:hAnsi="Times New Roman"/>
                  <w:color w:val="0000FF"/>
                  <w:u w:val="single"/>
                </w:rPr>
                <w:t>e</w:t>
              </w:r>
              <w:r w:rsidRPr="00612D01">
                <w:rPr>
                  <w:rFonts w:ascii="Times New Roman" w:hAnsi="Times New Roman"/>
                  <w:color w:val="0000FF"/>
                  <w:u w:val="single"/>
                  <w:lang w:val="ru-RU"/>
                </w:rPr>
                <w:t>4</w:t>
              </w:r>
            </w:hyperlink>
          </w:p>
        </w:tc>
      </w:tr>
      <w:tr w:rsidR="00612D01" w:rsidRPr="00612D01" w:rsidTr="00C9347E">
        <w:trPr>
          <w:trHeight w:val="144"/>
          <w:tblCellSpacing w:w="20" w:type="nil"/>
        </w:trPr>
        <w:tc>
          <w:tcPr>
            <w:tcW w:w="570" w:type="dxa"/>
            <w:tcMar>
              <w:top w:w="50" w:type="dxa"/>
              <w:left w:w="100" w:type="dxa"/>
            </w:tcMar>
            <w:vAlign w:val="center"/>
          </w:tcPr>
          <w:p w:rsidR="00612D01" w:rsidRDefault="00612D01" w:rsidP="00C9347E">
            <w:pPr>
              <w:spacing w:after="0"/>
            </w:pPr>
            <w:r>
              <w:rPr>
                <w:rFonts w:ascii="Times New Roman" w:hAnsi="Times New Roman"/>
                <w:color w:val="000000"/>
                <w:sz w:val="24"/>
              </w:rPr>
              <w:t>2.7</w:t>
            </w:r>
          </w:p>
        </w:tc>
        <w:tc>
          <w:tcPr>
            <w:tcW w:w="325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М. Е. Салтыков-Щедрин. Роман-хроника «История одного города» (не менее двух </w:t>
            </w:r>
            <w:r w:rsidRPr="00612D01">
              <w:rPr>
                <w:rFonts w:ascii="Times New Roman" w:hAnsi="Times New Roman"/>
                <w:color w:val="000000"/>
                <w:sz w:val="24"/>
                <w:lang w:val="ru-RU"/>
              </w:rPr>
              <w:lastRenderedPageBreak/>
              <w:t>глав по выбору). Например, главы «О корени происхождения глуповцев», «Опись градоначальникам», «Органчик», «Подтверждение покаяния» и др.</w:t>
            </w:r>
          </w:p>
        </w:tc>
        <w:tc>
          <w:tcPr>
            <w:tcW w:w="938"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612D01" w:rsidRDefault="00612D01" w:rsidP="00C9347E">
            <w:pPr>
              <w:spacing w:after="0"/>
              <w:ind w:left="135"/>
              <w:jc w:val="center"/>
            </w:pPr>
          </w:p>
        </w:tc>
        <w:tc>
          <w:tcPr>
            <w:tcW w:w="1744" w:type="dxa"/>
            <w:tcMar>
              <w:top w:w="50" w:type="dxa"/>
              <w:left w:w="100" w:type="dxa"/>
            </w:tcMar>
            <w:vAlign w:val="center"/>
          </w:tcPr>
          <w:p w:rsidR="00612D01" w:rsidRDefault="00612D01" w:rsidP="00C9347E">
            <w:pPr>
              <w:spacing w:after="0"/>
              <w:ind w:left="135"/>
              <w:jc w:val="center"/>
            </w:pPr>
          </w:p>
        </w:tc>
        <w:tc>
          <w:tcPr>
            <w:tcW w:w="253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e</w:t>
              </w:r>
              <w:r w:rsidRPr="00612D01">
                <w:rPr>
                  <w:rFonts w:ascii="Times New Roman" w:hAnsi="Times New Roman"/>
                  <w:color w:val="0000FF"/>
                  <w:u w:val="single"/>
                  <w:lang w:val="ru-RU"/>
                </w:rPr>
                <w:t>20</w:t>
              </w:r>
              <w:r>
                <w:rPr>
                  <w:rFonts w:ascii="Times New Roman" w:hAnsi="Times New Roman"/>
                  <w:color w:val="0000FF"/>
                  <w:u w:val="single"/>
                </w:rPr>
                <w:t>b</w:t>
              </w:r>
              <w:r w:rsidRPr="00612D01">
                <w:rPr>
                  <w:rFonts w:ascii="Times New Roman" w:hAnsi="Times New Roman"/>
                  <w:color w:val="0000FF"/>
                  <w:u w:val="single"/>
                  <w:lang w:val="ru-RU"/>
                </w:rPr>
                <w:t>36</w:t>
              </w:r>
              <w:r>
                <w:rPr>
                  <w:rFonts w:ascii="Times New Roman" w:hAnsi="Times New Roman"/>
                  <w:color w:val="0000FF"/>
                  <w:u w:val="single"/>
                </w:rPr>
                <w:t>e</w:t>
              </w:r>
              <w:r w:rsidRPr="00612D01">
                <w:rPr>
                  <w:rFonts w:ascii="Times New Roman" w:hAnsi="Times New Roman"/>
                  <w:color w:val="0000FF"/>
                  <w:u w:val="single"/>
                  <w:lang w:val="ru-RU"/>
                </w:rPr>
                <w:t>4</w:t>
              </w:r>
            </w:hyperlink>
          </w:p>
        </w:tc>
      </w:tr>
      <w:tr w:rsidR="00612D01" w:rsidRPr="00612D01" w:rsidTr="00C9347E">
        <w:trPr>
          <w:trHeight w:val="144"/>
          <w:tblCellSpacing w:w="20" w:type="nil"/>
        </w:trPr>
        <w:tc>
          <w:tcPr>
            <w:tcW w:w="570" w:type="dxa"/>
            <w:tcMar>
              <w:top w:w="50" w:type="dxa"/>
              <w:left w:w="100" w:type="dxa"/>
            </w:tcMar>
            <w:vAlign w:val="center"/>
          </w:tcPr>
          <w:p w:rsidR="00612D01" w:rsidRDefault="00612D01" w:rsidP="00C9347E">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Ф. М. Достоевский. Роман «Преступление и наказание»</w:t>
            </w:r>
          </w:p>
        </w:tc>
        <w:tc>
          <w:tcPr>
            <w:tcW w:w="938"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612D01" w:rsidRDefault="00612D01" w:rsidP="00C9347E">
            <w:pPr>
              <w:spacing w:after="0"/>
              <w:ind w:left="135"/>
              <w:jc w:val="center"/>
            </w:pPr>
          </w:p>
        </w:tc>
        <w:tc>
          <w:tcPr>
            <w:tcW w:w="1744" w:type="dxa"/>
            <w:tcMar>
              <w:top w:w="50" w:type="dxa"/>
              <w:left w:w="100" w:type="dxa"/>
            </w:tcMar>
            <w:vAlign w:val="center"/>
          </w:tcPr>
          <w:p w:rsidR="00612D01" w:rsidRDefault="00612D01" w:rsidP="00C9347E">
            <w:pPr>
              <w:spacing w:after="0"/>
              <w:ind w:left="135"/>
              <w:jc w:val="center"/>
            </w:pPr>
          </w:p>
        </w:tc>
        <w:tc>
          <w:tcPr>
            <w:tcW w:w="253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e</w:t>
              </w:r>
              <w:r w:rsidRPr="00612D01">
                <w:rPr>
                  <w:rFonts w:ascii="Times New Roman" w:hAnsi="Times New Roman"/>
                  <w:color w:val="0000FF"/>
                  <w:u w:val="single"/>
                  <w:lang w:val="ru-RU"/>
                </w:rPr>
                <w:t>20</w:t>
              </w:r>
              <w:r>
                <w:rPr>
                  <w:rFonts w:ascii="Times New Roman" w:hAnsi="Times New Roman"/>
                  <w:color w:val="0000FF"/>
                  <w:u w:val="single"/>
                </w:rPr>
                <w:t>b</w:t>
              </w:r>
              <w:r w:rsidRPr="00612D01">
                <w:rPr>
                  <w:rFonts w:ascii="Times New Roman" w:hAnsi="Times New Roman"/>
                  <w:color w:val="0000FF"/>
                  <w:u w:val="single"/>
                  <w:lang w:val="ru-RU"/>
                </w:rPr>
                <w:t>36</w:t>
              </w:r>
              <w:r>
                <w:rPr>
                  <w:rFonts w:ascii="Times New Roman" w:hAnsi="Times New Roman"/>
                  <w:color w:val="0000FF"/>
                  <w:u w:val="single"/>
                </w:rPr>
                <w:t>e</w:t>
              </w:r>
              <w:r w:rsidRPr="00612D01">
                <w:rPr>
                  <w:rFonts w:ascii="Times New Roman" w:hAnsi="Times New Roman"/>
                  <w:color w:val="0000FF"/>
                  <w:u w:val="single"/>
                  <w:lang w:val="ru-RU"/>
                </w:rPr>
                <w:t>4</w:t>
              </w:r>
            </w:hyperlink>
          </w:p>
        </w:tc>
      </w:tr>
      <w:tr w:rsidR="00612D01" w:rsidRPr="00612D01" w:rsidTr="00C9347E">
        <w:trPr>
          <w:trHeight w:val="144"/>
          <w:tblCellSpacing w:w="20" w:type="nil"/>
        </w:trPr>
        <w:tc>
          <w:tcPr>
            <w:tcW w:w="570" w:type="dxa"/>
            <w:tcMar>
              <w:top w:w="50" w:type="dxa"/>
              <w:left w:w="100" w:type="dxa"/>
            </w:tcMar>
            <w:vAlign w:val="center"/>
          </w:tcPr>
          <w:p w:rsidR="00612D01" w:rsidRDefault="00612D01" w:rsidP="00C9347E">
            <w:pPr>
              <w:spacing w:after="0"/>
            </w:pPr>
            <w:r>
              <w:rPr>
                <w:rFonts w:ascii="Times New Roman" w:hAnsi="Times New Roman"/>
                <w:color w:val="000000"/>
                <w:sz w:val="24"/>
              </w:rPr>
              <w:t>2.9</w:t>
            </w:r>
          </w:p>
        </w:tc>
        <w:tc>
          <w:tcPr>
            <w:tcW w:w="325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Л. Н. Толстой. Роман-эпопея «Война и мир»</w:t>
            </w:r>
          </w:p>
        </w:tc>
        <w:tc>
          <w:tcPr>
            <w:tcW w:w="938"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612D01" w:rsidRDefault="00612D01" w:rsidP="00C9347E">
            <w:pPr>
              <w:spacing w:after="0"/>
              <w:ind w:left="135"/>
              <w:jc w:val="center"/>
            </w:pPr>
          </w:p>
        </w:tc>
        <w:tc>
          <w:tcPr>
            <w:tcW w:w="1744" w:type="dxa"/>
            <w:tcMar>
              <w:top w:w="50" w:type="dxa"/>
              <w:left w:w="100" w:type="dxa"/>
            </w:tcMar>
            <w:vAlign w:val="center"/>
          </w:tcPr>
          <w:p w:rsidR="00612D01" w:rsidRDefault="00612D01" w:rsidP="00C9347E">
            <w:pPr>
              <w:spacing w:after="0"/>
              <w:ind w:left="135"/>
              <w:jc w:val="center"/>
            </w:pPr>
          </w:p>
        </w:tc>
        <w:tc>
          <w:tcPr>
            <w:tcW w:w="253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e</w:t>
              </w:r>
              <w:r w:rsidRPr="00612D01">
                <w:rPr>
                  <w:rFonts w:ascii="Times New Roman" w:hAnsi="Times New Roman"/>
                  <w:color w:val="0000FF"/>
                  <w:u w:val="single"/>
                  <w:lang w:val="ru-RU"/>
                </w:rPr>
                <w:t>20</w:t>
              </w:r>
              <w:r>
                <w:rPr>
                  <w:rFonts w:ascii="Times New Roman" w:hAnsi="Times New Roman"/>
                  <w:color w:val="0000FF"/>
                  <w:u w:val="single"/>
                </w:rPr>
                <w:t>b</w:t>
              </w:r>
              <w:r w:rsidRPr="00612D01">
                <w:rPr>
                  <w:rFonts w:ascii="Times New Roman" w:hAnsi="Times New Roman"/>
                  <w:color w:val="0000FF"/>
                  <w:u w:val="single"/>
                  <w:lang w:val="ru-RU"/>
                </w:rPr>
                <w:t>36</w:t>
              </w:r>
              <w:r>
                <w:rPr>
                  <w:rFonts w:ascii="Times New Roman" w:hAnsi="Times New Roman"/>
                  <w:color w:val="0000FF"/>
                  <w:u w:val="single"/>
                </w:rPr>
                <w:t>e</w:t>
              </w:r>
              <w:r w:rsidRPr="00612D01">
                <w:rPr>
                  <w:rFonts w:ascii="Times New Roman" w:hAnsi="Times New Roman"/>
                  <w:color w:val="0000FF"/>
                  <w:u w:val="single"/>
                  <w:lang w:val="ru-RU"/>
                </w:rPr>
                <w:t>4</w:t>
              </w:r>
            </w:hyperlink>
          </w:p>
        </w:tc>
      </w:tr>
      <w:tr w:rsidR="00612D01" w:rsidRPr="00612D01" w:rsidTr="00C9347E">
        <w:trPr>
          <w:trHeight w:val="144"/>
          <w:tblCellSpacing w:w="20" w:type="nil"/>
        </w:trPr>
        <w:tc>
          <w:tcPr>
            <w:tcW w:w="570" w:type="dxa"/>
            <w:tcMar>
              <w:top w:w="50" w:type="dxa"/>
              <w:left w:w="100" w:type="dxa"/>
            </w:tcMar>
            <w:vAlign w:val="center"/>
          </w:tcPr>
          <w:p w:rsidR="00612D01" w:rsidRDefault="00612D01" w:rsidP="00C9347E">
            <w:pPr>
              <w:spacing w:after="0"/>
            </w:pPr>
            <w:r>
              <w:rPr>
                <w:rFonts w:ascii="Times New Roman" w:hAnsi="Times New Roman"/>
                <w:color w:val="000000"/>
                <w:sz w:val="24"/>
              </w:rPr>
              <w:t>2.10</w:t>
            </w:r>
          </w:p>
        </w:tc>
        <w:tc>
          <w:tcPr>
            <w:tcW w:w="3256" w:type="dxa"/>
            <w:tcMar>
              <w:top w:w="50" w:type="dxa"/>
              <w:left w:w="100" w:type="dxa"/>
            </w:tcMar>
            <w:vAlign w:val="center"/>
          </w:tcPr>
          <w:p w:rsidR="00612D01" w:rsidRDefault="00612D01" w:rsidP="00C9347E">
            <w:pPr>
              <w:spacing w:after="0"/>
              <w:ind w:left="135"/>
            </w:pPr>
            <w:r w:rsidRPr="00612D01">
              <w:rPr>
                <w:rFonts w:ascii="Times New Roman" w:hAnsi="Times New Roman"/>
                <w:color w:val="000000"/>
                <w:sz w:val="24"/>
                <w:lang w:val="ru-RU"/>
              </w:rPr>
              <w:t xml:space="preserve">Н. С. Лесков. Рассказы и повести (не менее одного произведения по выбору). </w:t>
            </w:r>
            <w:r>
              <w:rPr>
                <w:rFonts w:ascii="Times New Roman" w:hAnsi="Times New Roman"/>
                <w:color w:val="000000"/>
                <w:sz w:val="24"/>
              </w:rPr>
              <w:t>Например, «Очарованный странник», «Однодум» и др.</w:t>
            </w:r>
          </w:p>
        </w:tc>
        <w:tc>
          <w:tcPr>
            <w:tcW w:w="938" w:type="dxa"/>
            <w:tcMar>
              <w:top w:w="50" w:type="dxa"/>
              <w:left w:w="100" w:type="dxa"/>
            </w:tcMar>
            <w:vAlign w:val="center"/>
          </w:tcPr>
          <w:p w:rsidR="00612D01" w:rsidRDefault="00612D01" w:rsidP="00C9347E">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612D01" w:rsidRDefault="00612D01" w:rsidP="00C9347E">
            <w:pPr>
              <w:spacing w:after="0"/>
              <w:ind w:left="135"/>
              <w:jc w:val="center"/>
            </w:pPr>
          </w:p>
        </w:tc>
        <w:tc>
          <w:tcPr>
            <w:tcW w:w="1744" w:type="dxa"/>
            <w:tcMar>
              <w:top w:w="50" w:type="dxa"/>
              <w:left w:w="100" w:type="dxa"/>
            </w:tcMar>
            <w:vAlign w:val="center"/>
          </w:tcPr>
          <w:p w:rsidR="00612D01" w:rsidRDefault="00612D01" w:rsidP="00C9347E">
            <w:pPr>
              <w:spacing w:after="0"/>
              <w:ind w:left="135"/>
              <w:jc w:val="center"/>
            </w:pPr>
          </w:p>
        </w:tc>
        <w:tc>
          <w:tcPr>
            <w:tcW w:w="253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e</w:t>
              </w:r>
              <w:r w:rsidRPr="00612D01">
                <w:rPr>
                  <w:rFonts w:ascii="Times New Roman" w:hAnsi="Times New Roman"/>
                  <w:color w:val="0000FF"/>
                  <w:u w:val="single"/>
                  <w:lang w:val="ru-RU"/>
                </w:rPr>
                <w:t>20</w:t>
              </w:r>
              <w:r>
                <w:rPr>
                  <w:rFonts w:ascii="Times New Roman" w:hAnsi="Times New Roman"/>
                  <w:color w:val="0000FF"/>
                  <w:u w:val="single"/>
                </w:rPr>
                <w:t>b</w:t>
              </w:r>
              <w:r w:rsidRPr="00612D01">
                <w:rPr>
                  <w:rFonts w:ascii="Times New Roman" w:hAnsi="Times New Roman"/>
                  <w:color w:val="0000FF"/>
                  <w:u w:val="single"/>
                  <w:lang w:val="ru-RU"/>
                </w:rPr>
                <w:t>36</w:t>
              </w:r>
              <w:r>
                <w:rPr>
                  <w:rFonts w:ascii="Times New Roman" w:hAnsi="Times New Roman"/>
                  <w:color w:val="0000FF"/>
                  <w:u w:val="single"/>
                </w:rPr>
                <w:t>e</w:t>
              </w:r>
              <w:r w:rsidRPr="00612D01">
                <w:rPr>
                  <w:rFonts w:ascii="Times New Roman" w:hAnsi="Times New Roman"/>
                  <w:color w:val="0000FF"/>
                  <w:u w:val="single"/>
                  <w:lang w:val="ru-RU"/>
                </w:rPr>
                <w:t>4</w:t>
              </w:r>
            </w:hyperlink>
          </w:p>
        </w:tc>
      </w:tr>
      <w:tr w:rsidR="00612D01" w:rsidRPr="00612D01" w:rsidTr="00C9347E">
        <w:trPr>
          <w:trHeight w:val="144"/>
          <w:tblCellSpacing w:w="20" w:type="nil"/>
        </w:trPr>
        <w:tc>
          <w:tcPr>
            <w:tcW w:w="570" w:type="dxa"/>
            <w:tcMar>
              <w:top w:w="50" w:type="dxa"/>
              <w:left w:w="100" w:type="dxa"/>
            </w:tcMar>
            <w:vAlign w:val="center"/>
          </w:tcPr>
          <w:p w:rsidR="00612D01" w:rsidRDefault="00612D01" w:rsidP="00C9347E">
            <w:pPr>
              <w:spacing w:after="0"/>
            </w:pPr>
            <w:r>
              <w:rPr>
                <w:rFonts w:ascii="Times New Roman" w:hAnsi="Times New Roman"/>
                <w:color w:val="000000"/>
                <w:sz w:val="24"/>
              </w:rPr>
              <w:t>2.11</w:t>
            </w:r>
          </w:p>
        </w:tc>
        <w:tc>
          <w:tcPr>
            <w:tcW w:w="3256" w:type="dxa"/>
            <w:tcMar>
              <w:top w:w="50" w:type="dxa"/>
              <w:left w:w="100" w:type="dxa"/>
            </w:tcMar>
            <w:vAlign w:val="center"/>
          </w:tcPr>
          <w:p w:rsidR="00612D01" w:rsidRDefault="00612D01" w:rsidP="00C9347E">
            <w:pPr>
              <w:spacing w:after="0"/>
              <w:ind w:left="135"/>
            </w:pPr>
            <w:r w:rsidRPr="00612D01">
              <w:rPr>
                <w:rFonts w:ascii="Times New Roman" w:hAnsi="Times New Roman"/>
                <w:color w:val="000000"/>
                <w:sz w:val="24"/>
                <w:lang w:val="ru-RU"/>
              </w:rPr>
              <w:t xml:space="preserve">А. П. Чехов. Рассказы (не менее трёх по выбору). Например, «Студент», «Ионыч», «Дама с собачкой», «Человек в футляре» и др. </w:t>
            </w:r>
            <w:r>
              <w:rPr>
                <w:rFonts w:ascii="Times New Roman" w:hAnsi="Times New Roman"/>
                <w:color w:val="000000"/>
                <w:sz w:val="24"/>
              </w:rPr>
              <w:t>Комедия «Вишнёвый сад»</w:t>
            </w:r>
          </w:p>
        </w:tc>
        <w:tc>
          <w:tcPr>
            <w:tcW w:w="938" w:type="dxa"/>
            <w:tcMar>
              <w:top w:w="50" w:type="dxa"/>
              <w:left w:w="100" w:type="dxa"/>
            </w:tcMar>
            <w:vAlign w:val="center"/>
          </w:tcPr>
          <w:p w:rsidR="00612D01" w:rsidRDefault="00612D01" w:rsidP="00C9347E">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612D01" w:rsidRDefault="00612D01" w:rsidP="00C9347E">
            <w:pPr>
              <w:spacing w:after="0"/>
              <w:ind w:left="135"/>
              <w:jc w:val="center"/>
            </w:pPr>
          </w:p>
        </w:tc>
        <w:tc>
          <w:tcPr>
            <w:tcW w:w="1744" w:type="dxa"/>
            <w:tcMar>
              <w:top w:w="50" w:type="dxa"/>
              <w:left w:w="100" w:type="dxa"/>
            </w:tcMar>
            <w:vAlign w:val="center"/>
          </w:tcPr>
          <w:p w:rsidR="00612D01" w:rsidRDefault="00612D01" w:rsidP="00C9347E">
            <w:pPr>
              <w:spacing w:after="0"/>
              <w:ind w:left="135"/>
              <w:jc w:val="center"/>
            </w:pPr>
          </w:p>
        </w:tc>
        <w:tc>
          <w:tcPr>
            <w:tcW w:w="253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e</w:t>
              </w:r>
              <w:r w:rsidRPr="00612D01">
                <w:rPr>
                  <w:rFonts w:ascii="Times New Roman" w:hAnsi="Times New Roman"/>
                  <w:color w:val="0000FF"/>
                  <w:u w:val="single"/>
                  <w:lang w:val="ru-RU"/>
                </w:rPr>
                <w:t>20</w:t>
              </w:r>
              <w:r>
                <w:rPr>
                  <w:rFonts w:ascii="Times New Roman" w:hAnsi="Times New Roman"/>
                  <w:color w:val="0000FF"/>
                  <w:u w:val="single"/>
                </w:rPr>
                <w:t>b</w:t>
              </w:r>
              <w:r w:rsidRPr="00612D01">
                <w:rPr>
                  <w:rFonts w:ascii="Times New Roman" w:hAnsi="Times New Roman"/>
                  <w:color w:val="0000FF"/>
                  <w:u w:val="single"/>
                  <w:lang w:val="ru-RU"/>
                </w:rPr>
                <w:t>36</w:t>
              </w:r>
              <w:r>
                <w:rPr>
                  <w:rFonts w:ascii="Times New Roman" w:hAnsi="Times New Roman"/>
                  <w:color w:val="0000FF"/>
                  <w:u w:val="single"/>
                </w:rPr>
                <w:t>e</w:t>
              </w:r>
              <w:r w:rsidRPr="00612D01">
                <w:rPr>
                  <w:rFonts w:ascii="Times New Roman" w:hAnsi="Times New Roman"/>
                  <w:color w:val="0000FF"/>
                  <w:u w:val="single"/>
                  <w:lang w:val="ru-RU"/>
                </w:rPr>
                <w:t>4</w:t>
              </w:r>
            </w:hyperlink>
          </w:p>
        </w:tc>
      </w:tr>
      <w:tr w:rsidR="00612D01" w:rsidTr="00C9347E">
        <w:trPr>
          <w:trHeight w:val="144"/>
          <w:tblCellSpacing w:w="20" w:type="nil"/>
        </w:trPr>
        <w:tc>
          <w:tcPr>
            <w:tcW w:w="0" w:type="auto"/>
            <w:gridSpan w:val="2"/>
            <w:tcMar>
              <w:top w:w="50" w:type="dxa"/>
              <w:left w:w="100" w:type="dxa"/>
            </w:tcMar>
            <w:vAlign w:val="center"/>
          </w:tcPr>
          <w:p w:rsidR="00612D01" w:rsidRDefault="00612D01" w:rsidP="00C9347E">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612D01" w:rsidRDefault="00612D01" w:rsidP="00C9347E">
            <w:pPr>
              <w:spacing w:after="0"/>
              <w:ind w:left="135"/>
              <w:jc w:val="center"/>
            </w:pPr>
            <w:r>
              <w:rPr>
                <w:rFonts w:ascii="Times New Roman" w:hAnsi="Times New Roman"/>
                <w:color w:val="000000"/>
                <w:sz w:val="24"/>
              </w:rPr>
              <w:t xml:space="preserve"> 64 </w:t>
            </w:r>
          </w:p>
        </w:tc>
        <w:tc>
          <w:tcPr>
            <w:tcW w:w="0" w:type="auto"/>
            <w:gridSpan w:val="3"/>
            <w:tcMar>
              <w:top w:w="50" w:type="dxa"/>
              <w:left w:w="100" w:type="dxa"/>
            </w:tcMar>
            <w:vAlign w:val="center"/>
          </w:tcPr>
          <w:p w:rsidR="00612D01" w:rsidRDefault="00612D01" w:rsidP="00C9347E"/>
        </w:tc>
      </w:tr>
      <w:tr w:rsidR="00612D01" w:rsidTr="00C9347E">
        <w:trPr>
          <w:trHeight w:val="144"/>
          <w:tblCellSpacing w:w="20" w:type="nil"/>
        </w:trPr>
        <w:tc>
          <w:tcPr>
            <w:tcW w:w="0" w:type="auto"/>
            <w:gridSpan w:val="6"/>
            <w:tcMar>
              <w:top w:w="50" w:type="dxa"/>
              <w:left w:w="100" w:type="dxa"/>
            </w:tcMar>
            <w:vAlign w:val="center"/>
          </w:tcPr>
          <w:p w:rsidR="00612D01" w:rsidRDefault="00612D01" w:rsidP="00C9347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612D01" w:rsidRPr="00612D01" w:rsidTr="00C9347E">
        <w:trPr>
          <w:trHeight w:val="144"/>
          <w:tblCellSpacing w:w="20" w:type="nil"/>
        </w:trPr>
        <w:tc>
          <w:tcPr>
            <w:tcW w:w="570" w:type="dxa"/>
            <w:tcMar>
              <w:top w:w="50" w:type="dxa"/>
              <w:left w:w="100" w:type="dxa"/>
            </w:tcMar>
            <w:vAlign w:val="center"/>
          </w:tcPr>
          <w:p w:rsidR="00612D01" w:rsidRDefault="00612D01" w:rsidP="00C9347E">
            <w:pPr>
              <w:spacing w:after="0"/>
            </w:pPr>
            <w:r>
              <w:rPr>
                <w:rFonts w:ascii="Times New Roman" w:hAnsi="Times New Roman"/>
                <w:color w:val="000000"/>
                <w:sz w:val="24"/>
              </w:rPr>
              <w:t>3.1</w:t>
            </w:r>
          </w:p>
        </w:tc>
        <w:tc>
          <w:tcPr>
            <w:tcW w:w="325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Стихотворения (не менее одного по выбору). Например, Г.Тукая, К. Хетагурова и др.</w:t>
            </w:r>
          </w:p>
        </w:tc>
        <w:tc>
          <w:tcPr>
            <w:tcW w:w="938"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612D01" w:rsidRDefault="00612D01" w:rsidP="00C9347E">
            <w:pPr>
              <w:spacing w:after="0"/>
              <w:ind w:left="135"/>
              <w:jc w:val="center"/>
            </w:pPr>
          </w:p>
        </w:tc>
        <w:tc>
          <w:tcPr>
            <w:tcW w:w="1744" w:type="dxa"/>
            <w:tcMar>
              <w:top w:w="50" w:type="dxa"/>
              <w:left w:w="100" w:type="dxa"/>
            </w:tcMar>
            <w:vAlign w:val="center"/>
          </w:tcPr>
          <w:p w:rsidR="00612D01" w:rsidRDefault="00612D01" w:rsidP="00C9347E">
            <w:pPr>
              <w:spacing w:after="0"/>
              <w:ind w:left="135"/>
              <w:jc w:val="center"/>
            </w:pPr>
          </w:p>
        </w:tc>
        <w:tc>
          <w:tcPr>
            <w:tcW w:w="253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e</w:t>
              </w:r>
              <w:r w:rsidRPr="00612D01">
                <w:rPr>
                  <w:rFonts w:ascii="Times New Roman" w:hAnsi="Times New Roman"/>
                  <w:color w:val="0000FF"/>
                  <w:u w:val="single"/>
                  <w:lang w:val="ru-RU"/>
                </w:rPr>
                <w:t>20</w:t>
              </w:r>
              <w:r>
                <w:rPr>
                  <w:rFonts w:ascii="Times New Roman" w:hAnsi="Times New Roman"/>
                  <w:color w:val="0000FF"/>
                  <w:u w:val="single"/>
                </w:rPr>
                <w:t>b</w:t>
              </w:r>
              <w:r w:rsidRPr="00612D01">
                <w:rPr>
                  <w:rFonts w:ascii="Times New Roman" w:hAnsi="Times New Roman"/>
                  <w:color w:val="0000FF"/>
                  <w:u w:val="single"/>
                  <w:lang w:val="ru-RU"/>
                </w:rPr>
                <w:t>36</w:t>
              </w:r>
              <w:r>
                <w:rPr>
                  <w:rFonts w:ascii="Times New Roman" w:hAnsi="Times New Roman"/>
                  <w:color w:val="0000FF"/>
                  <w:u w:val="single"/>
                </w:rPr>
                <w:t>e</w:t>
              </w:r>
              <w:r w:rsidRPr="00612D01">
                <w:rPr>
                  <w:rFonts w:ascii="Times New Roman" w:hAnsi="Times New Roman"/>
                  <w:color w:val="0000FF"/>
                  <w:u w:val="single"/>
                  <w:lang w:val="ru-RU"/>
                </w:rPr>
                <w:t>4</w:t>
              </w:r>
            </w:hyperlink>
          </w:p>
        </w:tc>
      </w:tr>
      <w:tr w:rsidR="00612D01" w:rsidTr="00C9347E">
        <w:trPr>
          <w:trHeight w:val="144"/>
          <w:tblCellSpacing w:w="20" w:type="nil"/>
        </w:trPr>
        <w:tc>
          <w:tcPr>
            <w:tcW w:w="0" w:type="auto"/>
            <w:gridSpan w:val="2"/>
            <w:tcMar>
              <w:top w:w="50" w:type="dxa"/>
              <w:left w:w="100" w:type="dxa"/>
            </w:tcMar>
            <w:vAlign w:val="center"/>
          </w:tcPr>
          <w:p w:rsidR="00612D01" w:rsidRDefault="00612D01" w:rsidP="00C9347E">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612D01" w:rsidRDefault="00612D01" w:rsidP="00C9347E">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612D01" w:rsidRDefault="00612D01" w:rsidP="00C9347E"/>
        </w:tc>
      </w:tr>
      <w:tr w:rsidR="00612D01" w:rsidTr="00C9347E">
        <w:trPr>
          <w:trHeight w:val="144"/>
          <w:tblCellSpacing w:w="20" w:type="nil"/>
        </w:trPr>
        <w:tc>
          <w:tcPr>
            <w:tcW w:w="0" w:type="auto"/>
            <w:gridSpan w:val="6"/>
            <w:tcMar>
              <w:top w:w="50" w:type="dxa"/>
              <w:left w:w="100" w:type="dxa"/>
            </w:tcMar>
            <w:vAlign w:val="center"/>
          </w:tcPr>
          <w:p w:rsidR="00612D01" w:rsidRDefault="00612D01" w:rsidP="00C9347E">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612D01" w:rsidRPr="00612D01" w:rsidTr="00C9347E">
        <w:trPr>
          <w:trHeight w:val="144"/>
          <w:tblCellSpacing w:w="20" w:type="nil"/>
        </w:trPr>
        <w:tc>
          <w:tcPr>
            <w:tcW w:w="570" w:type="dxa"/>
            <w:tcMar>
              <w:top w:w="50" w:type="dxa"/>
              <w:left w:w="100" w:type="dxa"/>
            </w:tcMar>
            <w:vAlign w:val="center"/>
          </w:tcPr>
          <w:p w:rsidR="00612D01" w:rsidRDefault="00612D01" w:rsidP="00C9347E">
            <w:pPr>
              <w:spacing w:after="0"/>
            </w:pPr>
            <w:r>
              <w:rPr>
                <w:rFonts w:ascii="Times New Roman" w:hAnsi="Times New Roman"/>
                <w:color w:val="000000"/>
                <w:sz w:val="24"/>
              </w:rPr>
              <w:t>4.1</w:t>
            </w:r>
          </w:p>
        </w:tc>
        <w:tc>
          <w:tcPr>
            <w:tcW w:w="325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612D01">
              <w:rPr>
                <w:rFonts w:ascii="Times New Roman" w:hAnsi="Times New Roman"/>
                <w:color w:val="000000"/>
                <w:sz w:val="24"/>
                <w:lang w:val="ru-RU"/>
              </w:rPr>
              <w:t xml:space="preserve"> века (не менее одного произведения по выбору). Например, произведения Ч.Диккенса «Дэвид Копперфилд», </w:t>
            </w:r>
            <w:r w:rsidRPr="00612D01">
              <w:rPr>
                <w:rFonts w:ascii="Times New Roman" w:hAnsi="Times New Roman"/>
                <w:color w:val="000000"/>
                <w:sz w:val="24"/>
                <w:lang w:val="ru-RU"/>
              </w:rPr>
              <w:lastRenderedPageBreak/>
              <w:t>«Большие надежды»; Г.Флобера «Мадам Бовари» и др.</w:t>
            </w:r>
          </w:p>
        </w:tc>
        <w:tc>
          <w:tcPr>
            <w:tcW w:w="938"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612D01" w:rsidRDefault="00612D01" w:rsidP="00C9347E">
            <w:pPr>
              <w:spacing w:after="0"/>
              <w:ind w:left="135"/>
              <w:jc w:val="center"/>
            </w:pPr>
          </w:p>
        </w:tc>
        <w:tc>
          <w:tcPr>
            <w:tcW w:w="1744" w:type="dxa"/>
            <w:tcMar>
              <w:top w:w="50" w:type="dxa"/>
              <w:left w:w="100" w:type="dxa"/>
            </w:tcMar>
            <w:vAlign w:val="center"/>
          </w:tcPr>
          <w:p w:rsidR="00612D01" w:rsidRDefault="00612D01" w:rsidP="00C9347E">
            <w:pPr>
              <w:spacing w:after="0"/>
              <w:ind w:left="135"/>
              <w:jc w:val="center"/>
            </w:pPr>
          </w:p>
        </w:tc>
        <w:tc>
          <w:tcPr>
            <w:tcW w:w="253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e</w:t>
              </w:r>
              <w:r w:rsidRPr="00612D01">
                <w:rPr>
                  <w:rFonts w:ascii="Times New Roman" w:hAnsi="Times New Roman"/>
                  <w:color w:val="0000FF"/>
                  <w:u w:val="single"/>
                  <w:lang w:val="ru-RU"/>
                </w:rPr>
                <w:t>20</w:t>
              </w:r>
              <w:r>
                <w:rPr>
                  <w:rFonts w:ascii="Times New Roman" w:hAnsi="Times New Roman"/>
                  <w:color w:val="0000FF"/>
                  <w:u w:val="single"/>
                </w:rPr>
                <w:t>b</w:t>
              </w:r>
              <w:r w:rsidRPr="00612D01">
                <w:rPr>
                  <w:rFonts w:ascii="Times New Roman" w:hAnsi="Times New Roman"/>
                  <w:color w:val="0000FF"/>
                  <w:u w:val="single"/>
                  <w:lang w:val="ru-RU"/>
                </w:rPr>
                <w:t>36</w:t>
              </w:r>
              <w:r>
                <w:rPr>
                  <w:rFonts w:ascii="Times New Roman" w:hAnsi="Times New Roman"/>
                  <w:color w:val="0000FF"/>
                  <w:u w:val="single"/>
                </w:rPr>
                <w:t>e</w:t>
              </w:r>
              <w:r w:rsidRPr="00612D01">
                <w:rPr>
                  <w:rFonts w:ascii="Times New Roman" w:hAnsi="Times New Roman"/>
                  <w:color w:val="0000FF"/>
                  <w:u w:val="single"/>
                  <w:lang w:val="ru-RU"/>
                </w:rPr>
                <w:t>4</w:t>
              </w:r>
            </w:hyperlink>
          </w:p>
        </w:tc>
      </w:tr>
      <w:tr w:rsidR="00612D01" w:rsidRPr="00612D01" w:rsidTr="00C9347E">
        <w:trPr>
          <w:trHeight w:val="144"/>
          <w:tblCellSpacing w:w="20" w:type="nil"/>
        </w:trPr>
        <w:tc>
          <w:tcPr>
            <w:tcW w:w="570" w:type="dxa"/>
            <w:tcMar>
              <w:top w:w="50" w:type="dxa"/>
              <w:left w:w="100" w:type="dxa"/>
            </w:tcMar>
            <w:vAlign w:val="center"/>
          </w:tcPr>
          <w:p w:rsidR="00612D01" w:rsidRDefault="00612D01" w:rsidP="00C9347E">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612D01" w:rsidRDefault="00612D01" w:rsidP="00C9347E">
            <w:pPr>
              <w:spacing w:after="0"/>
              <w:ind w:left="135"/>
            </w:pPr>
            <w:r w:rsidRPr="00612D01">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612D01">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А.Рембо, Ш.Бодлера и др.</w:t>
            </w:r>
          </w:p>
        </w:tc>
        <w:tc>
          <w:tcPr>
            <w:tcW w:w="938" w:type="dxa"/>
            <w:tcMar>
              <w:top w:w="50" w:type="dxa"/>
              <w:left w:w="100" w:type="dxa"/>
            </w:tcMar>
            <w:vAlign w:val="center"/>
          </w:tcPr>
          <w:p w:rsidR="00612D01" w:rsidRDefault="00612D01" w:rsidP="00C9347E">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612D01" w:rsidRDefault="00612D01" w:rsidP="00C9347E">
            <w:pPr>
              <w:spacing w:after="0"/>
              <w:ind w:left="135"/>
              <w:jc w:val="center"/>
            </w:pPr>
          </w:p>
        </w:tc>
        <w:tc>
          <w:tcPr>
            <w:tcW w:w="1744" w:type="dxa"/>
            <w:tcMar>
              <w:top w:w="50" w:type="dxa"/>
              <w:left w:w="100" w:type="dxa"/>
            </w:tcMar>
            <w:vAlign w:val="center"/>
          </w:tcPr>
          <w:p w:rsidR="00612D01" w:rsidRDefault="00612D01" w:rsidP="00C9347E">
            <w:pPr>
              <w:spacing w:after="0"/>
              <w:ind w:left="135"/>
              <w:jc w:val="center"/>
            </w:pPr>
          </w:p>
        </w:tc>
        <w:tc>
          <w:tcPr>
            <w:tcW w:w="253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e</w:t>
              </w:r>
              <w:r w:rsidRPr="00612D01">
                <w:rPr>
                  <w:rFonts w:ascii="Times New Roman" w:hAnsi="Times New Roman"/>
                  <w:color w:val="0000FF"/>
                  <w:u w:val="single"/>
                  <w:lang w:val="ru-RU"/>
                </w:rPr>
                <w:t>20</w:t>
              </w:r>
              <w:r>
                <w:rPr>
                  <w:rFonts w:ascii="Times New Roman" w:hAnsi="Times New Roman"/>
                  <w:color w:val="0000FF"/>
                  <w:u w:val="single"/>
                </w:rPr>
                <w:t>b</w:t>
              </w:r>
              <w:r w:rsidRPr="00612D01">
                <w:rPr>
                  <w:rFonts w:ascii="Times New Roman" w:hAnsi="Times New Roman"/>
                  <w:color w:val="0000FF"/>
                  <w:u w:val="single"/>
                  <w:lang w:val="ru-RU"/>
                </w:rPr>
                <w:t>36</w:t>
              </w:r>
              <w:r>
                <w:rPr>
                  <w:rFonts w:ascii="Times New Roman" w:hAnsi="Times New Roman"/>
                  <w:color w:val="0000FF"/>
                  <w:u w:val="single"/>
                </w:rPr>
                <w:t>e</w:t>
              </w:r>
              <w:r w:rsidRPr="00612D01">
                <w:rPr>
                  <w:rFonts w:ascii="Times New Roman" w:hAnsi="Times New Roman"/>
                  <w:color w:val="0000FF"/>
                  <w:u w:val="single"/>
                  <w:lang w:val="ru-RU"/>
                </w:rPr>
                <w:t>4</w:t>
              </w:r>
            </w:hyperlink>
          </w:p>
        </w:tc>
      </w:tr>
      <w:tr w:rsidR="00612D01" w:rsidRPr="00612D01" w:rsidTr="00C9347E">
        <w:trPr>
          <w:trHeight w:val="144"/>
          <w:tblCellSpacing w:w="20" w:type="nil"/>
        </w:trPr>
        <w:tc>
          <w:tcPr>
            <w:tcW w:w="570" w:type="dxa"/>
            <w:tcMar>
              <w:top w:w="50" w:type="dxa"/>
              <w:left w:w="100" w:type="dxa"/>
            </w:tcMar>
            <w:vAlign w:val="center"/>
          </w:tcPr>
          <w:p w:rsidR="00612D01" w:rsidRDefault="00612D01" w:rsidP="00C9347E">
            <w:pPr>
              <w:spacing w:after="0"/>
            </w:pPr>
            <w:r>
              <w:rPr>
                <w:rFonts w:ascii="Times New Roman" w:hAnsi="Times New Roman"/>
                <w:color w:val="000000"/>
                <w:sz w:val="24"/>
              </w:rPr>
              <w:t>4.3</w:t>
            </w:r>
          </w:p>
        </w:tc>
        <w:tc>
          <w:tcPr>
            <w:tcW w:w="3256" w:type="dxa"/>
            <w:tcMar>
              <w:top w:w="50" w:type="dxa"/>
              <w:left w:w="100" w:type="dxa"/>
            </w:tcMar>
            <w:vAlign w:val="center"/>
          </w:tcPr>
          <w:p w:rsidR="00612D01" w:rsidRDefault="00612D01" w:rsidP="00C9347E">
            <w:pPr>
              <w:spacing w:after="0"/>
              <w:ind w:left="135"/>
            </w:pPr>
            <w:r w:rsidRPr="00612D01">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612D01">
              <w:rPr>
                <w:rFonts w:ascii="Times New Roman" w:hAnsi="Times New Roman"/>
                <w:color w:val="000000"/>
                <w:sz w:val="24"/>
                <w:lang w:val="ru-RU"/>
              </w:rPr>
              <w:t xml:space="preserve"> века (не менее одного произведения по выбору). </w:t>
            </w:r>
            <w:r>
              <w:rPr>
                <w:rFonts w:ascii="Times New Roman" w:hAnsi="Times New Roman"/>
                <w:color w:val="000000"/>
                <w:sz w:val="24"/>
              </w:rPr>
              <w:t>Например, пьеса Г.Ибсена «Кукольный дом» и др.</w:t>
            </w:r>
          </w:p>
        </w:tc>
        <w:tc>
          <w:tcPr>
            <w:tcW w:w="938" w:type="dxa"/>
            <w:tcMar>
              <w:top w:w="50" w:type="dxa"/>
              <w:left w:w="100" w:type="dxa"/>
            </w:tcMar>
            <w:vAlign w:val="center"/>
          </w:tcPr>
          <w:p w:rsidR="00612D01" w:rsidRDefault="00612D01" w:rsidP="00C9347E">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612D01" w:rsidRDefault="00612D01" w:rsidP="00C9347E">
            <w:pPr>
              <w:spacing w:after="0"/>
              <w:ind w:left="135"/>
              <w:jc w:val="center"/>
            </w:pPr>
          </w:p>
        </w:tc>
        <w:tc>
          <w:tcPr>
            <w:tcW w:w="1744" w:type="dxa"/>
            <w:tcMar>
              <w:top w:w="50" w:type="dxa"/>
              <w:left w:w="100" w:type="dxa"/>
            </w:tcMar>
            <w:vAlign w:val="center"/>
          </w:tcPr>
          <w:p w:rsidR="00612D01" w:rsidRDefault="00612D01" w:rsidP="00C9347E">
            <w:pPr>
              <w:spacing w:after="0"/>
              <w:ind w:left="135"/>
              <w:jc w:val="center"/>
            </w:pPr>
          </w:p>
        </w:tc>
        <w:tc>
          <w:tcPr>
            <w:tcW w:w="253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e</w:t>
              </w:r>
              <w:r w:rsidRPr="00612D01">
                <w:rPr>
                  <w:rFonts w:ascii="Times New Roman" w:hAnsi="Times New Roman"/>
                  <w:color w:val="0000FF"/>
                  <w:u w:val="single"/>
                  <w:lang w:val="ru-RU"/>
                </w:rPr>
                <w:t>20</w:t>
              </w:r>
              <w:r>
                <w:rPr>
                  <w:rFonts w:ascii="Times New Roman" w:hAnsi="Times New Roman"/>
                  <w:color w:val="0000FF"/>
                  <w:u w:val="single"/>
                </w:rPr>
                <w:t>b</w:t>
              </w:r>
              <w:r w:rsidRPr="00612D01">
                <w:rPr>
                  <w:rFonts w:ascii="Times New Roman" w:hAnsi="Times New Roman"/>
                  <w:color w:val="0000FF"/>
                  <w:u w:val="single"/>
                  <w:lang w:val="ru-RU"/>
                </w:rPr>
                <w:t>36</w:t>
              </w:r>
              <w:r>
                <w:rPr>
                  <w:rFonts w:ascii="Times New Roman" w:hAnsi="Times New Roman"/>
                  <w:color w:val="0000FF"/>
                  <w:u w:val="single"/>
                </w:rPr>
                <w:t>e</w:t>
              </w:r>
              <w:r w:rsidRPr="00612D01">
                <w:rPr>
                  <w:rFonts w:ascii="Times New Roman" w:hAnsi="Times New Roman"/>
                  <w:color w:val="0000FF"/>
                  <w:u w:val="single"/>
                  <w:lang w:val="ru-RU"/>
                </w:rPr>
                <w:t>4</w:t>
              </w:r>
            </w:hyperlink>
          </w:p>
        </w:tc>
      </w:tr>
      <w:tr w:rsidR="00612D01" w:rsidTr="00C9347E">
        <w:trPr>
          <w:trHeight w:val="144"/>
          <w:tblCellSpacing w:w="20" w:type="nil"/>
        </w:trPr>
        <w:tc>
          <w:tcPr>
            <w:tcW w:w="0" w:type="auto"/>
            <w:gridSpan w:val="2"/>
            <w:tcMar>
              <w:top w:w="50" w:type="dxa"/>
              <w:left w:w="100" w:type="dxa"/>
            </w:tcMar>
            <w:vAlign w:val="center"/>
          </w:tcPr>
          <w:p w:rsidR="00612D01" w:rsidRDefault="00612D01" w:rsidP="00C9347E">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612D01" w:rsidRDefault="00612D01" w:rsidP="00C9347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12D01" w:rsidRDefault="00612D01" w:rsidP="00C9347E"/>
        </w:tc>
      </w:tr>
      <w:tr w:rsidR="00612D01" w:rsidTr="00C9347E">
        <w:trPr>
          <w:trHeight w:val="144"/>
          <w:tblCellSpacing w:w="20" w:type="nil"/>
        </w:trPr>
        <w:tc>
          <w:tcPr>
            <w:tcW w:w="0" w:type="auto"/>
            <w:gridSpan w:val="2"/>
            <w:tcMar>
              <w:top w:w="50" w:type="dxa"/>
              <w:left w:w="100" w:type="dxa"/>
            </w:tcMar>
            <w:vAlign w:val="center"/>
          </w:tcPr>
          <w:p w:rsidR="00612D01" w:rsidRDefault="00612D01" w:rsidP="00C9347E">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612D01" w:rsidRDefault="00612D01" w:rsidP="00C9347E">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612D01" w:rsidRDefault="00612D01" w:rsidP="00C9347E">
            <w:pPr>
              <w:spacing w:after="0"/>
              <w:ind w:left="135"/>
              <w:jc w:val="center"/>
            </w:pPr>
          </w:p>
        </w:tc>
        <w:tc>
          <w:tcPr>
            <w:tcW w:w="1744" w:type="dxa"/>
            <w:tcMar>
              <w:top w:w="50" w:type="dxa"/>
              <w:left w:w="100" w:type="dxa"/>
            </w:tcMar>
            <w:vAlign w:val="center"/>
          </w:tcPr>
          <w:p w:rsidR="00612D01" w:rsidRDefault="00612D01" w:rsidP="00C9347E">
            <w:pPr>
              <w:spacing w:after="0"/>
              <w:ind w:left="135"/>
              <w:jc w:val="center"/>
            </w:pPr>
          </w:p>
        </w:tc>
        <w:tc>
          <w:tcPr>
            <w:tcW w:w="2536" w:type="dxa"/>
            <w:tcMar>
              <w:top w:w="50" w:type="dxa"/>
              <w:left w:w="100" w:type="dxa"/>
            </w:tcMar>
            <w:vAlign w:val="center"/>
          </w:tcPr>
          <w:p w:rsidR="00612D01" w:rsidRDefault="00612D01" w:rsidP="00C9347E">
            <w:pPr>
              <w:spacing w:after="0"/>
              <w:ind w:left="135"/>
            </w:pPr>
          </w:p>
        </w:tc>
      </w:tr>
      <w:tr w:rsidR="00612D01" w:rsidTr="00C9347E">
        <w:trPr>
          <w:trHeight w:val="144"/>
          <w:tblCellSpacing w:w="20" w:type="nil"/>
        </w:trPr>
        <w:tc>
          <w:tcPr>
            <w:tcW w:w="0" w:type="auto"/>
            <w:gridSpan w:val="2"/>
            <w:tcMar>
              <w:top w:w="50" w:type="dxa"/>
              <w:left w:w="100" w:type="dxa"/>
            </w:tcMar>
            <w:vAlign w:val="center"/>
          </w:tcPr>
          <w:p w:rsidR="00612D01" w:rsidRDefault="00612D01" w:rsidP="00C9347E">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612D01" w:rsidRDefault="00612D01" w:rsidP="00C9347E">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612D01" w:rsidRDefault="00612D01" w:rsidP="00C9347E">
            <w:pPr>
              <w:spacing w:after="0"/>
              <w:ind w:left="135"/>
              <w:jc w:val="center"/>
            </w:pPr>
          </w:p>
        </w:tc>
        <w:tc>
          <w:tcPr>
            <w:tcW w:w="1744" w:type="dxa"/>
            <w:tcMar>
              <w:top w:w="50" w:type="dxa"/>
              <w:left w:w="100" w:type="dxa"/>
            </w:tcMar>
            <w:vAlign w:val="center"/>
          </w:tcPr>
          <w:p w:rsidR="00612D01" w:rsidRDefault="00612D01" w:rsidP="00C9347E">
            <w:pPr>
              <w:spacing w:after="0"/>
              <w:ind w:left="135"/>
              <w:jc w:val="center"/>
            </w:pPr>
          </w:p>
        </w:tc>
        <w:tc>
          <w:tcPr>
            <w:tcW w:w="2536" w:type="dxa"/>
            <w:tcMar>
              <w:top w:w="50" w:type="dxa"/>
              <w:left w:w="100" w:type="dxa"/>
            </w:tcMar>
            <w:vAlign w:val="center"/>
          </w:tcPr>
          <w:p w:rsidR="00612D01" w:rsidRDefault="00612D01" w:rsidP="00C9347E">
            <w:pPr>
              <w:spacing w:after="0"/>
              <w:ind w:left="135"/>
            </w:pPr>
          </w:p>
        </w:tc>
      </w:tr>
      <w:tr w:rsidR="00612D01" w:rsidTr="00C9347E">
        <w:trPr>
          <w:trHeight w:val="144"/>
          <w:tblCellSpacing w:w="20" w:type="nil"/>
        </w:trPr>
        <w:tc>
          <w:tcPr>
            <w:tcW w:w="0" w:type="auto"/>
            <w:gridSpan w:val="2"/>
            <w:tcMar>
              <w:top w:w="50" w:type="dxa"/>
              <w:left w:w="100" w:type="dxa"/>
            </w:tcMar>
            <w:vAlign w:val="center"/>
          </w:tcPr>
          <w:p w:rsidR="00612D01" w:rsidRDefault="00612D01" w:rsidP="00C9347E">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612D01" w:rsidRDefault="00612D01" w:rsidP="00C9347E">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612D01" w:rsidRDefault="00612D01" w:rsidP="00C9347E">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612D01" w:rsidRDefault="00612D01" w:rsidP="00C9347E">
            <w:pPr>
              <w:spacing w:after="0"/>
              <w:ind w:left="135"/>
              <w:jc w:val="center"/>
            </w:pPr>
          </w:p>
        </w:tc>
        <w:tc>
          <w:tcPr>
            <w:tcW w:w="2536" w:type="dxa"/>
            <w:tcMar>
              <w:top w:w="50" w:type="dxa"/>
              <w:left w:w="100" w:type="dxa"/>
            </w:tcMar>
            <w:vAlign w:val="center"/>
          </w:tcPr>
          <w:p w:rsidR="00612D01" w:rsidRDefault="00612D01" w:rsidP="00C9347E">
            <w:pPr>
              <w:spacing w:after="0"/>
              <w:ind w:left="135"/>
            </w:pPr>
          </w:p>
        </w:tc>
      </w:tr>
      <w:tr w:rsidR="00612D01" w:rsidTr="00C9347E">
        <w:trPr>
          <w:trHeight w:val="144"/>
          <w:tblCellSpacing w:w="20" w:type="nil"/>
        </w:trPr>
        <w:tc>
          <w:tcPr>
            <w:tcW w:w="0" w:type="auto"/>
            <w:gridSpan w:val="2"/>
            <w:tcMar>
              <w:top w:w="50" w:type="dxa"/>
              <w:left w:w="100" w:type="dxa"/>
            </w:tcMar>
            <w:vAlign w:val="center"/>
          </w:tcPr>
          <w:p w:rsidR="00612D01" w:rsidRDefault="00612D01" w:rsidP="00C9347E">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612D01" w:rsidRDefault="00612D01" w:rsidP="00C9347E">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612D01" w:rsidRDefault="00612D01" w:rsidP="00C9347E">
            <w:pPr>
              <w:spacing w:after="0"/>
              <w:ind w:left="135"/>
              <w:jc w:val="center"/>
            </w:pPr>
          </w:p>
        </w:tc>
        <w:tc>
          <w:tcPr>
            <w:tcW w:w="1744" w:type="dxa"/>
            <w:tcMar>
              <w:top w:w="50" w:type="dxa"/>
              <w:left w:w="100" w:type="dxa"/>
            </w:tcMar>
            <w:vAlign w:val="center"/>
          </w:tcPr>
          <w:p w:rsidR="00612D01" w:rsidRDefault="00612D01" w:rsidP="00C9347E">
            <w:pPr>
              <w:spacing w:after="0"/>
              <w:ind w:left="135"/>
              <w:jc w:val="center"/>
            </w:pPr>
          </w:p>
        </w:tc>
        <w:tc>
          <w:tcPr>
            <w:tcW w:w="2536" w:type="dxa"/>
            <w:tcMar>
              <w:top w:w="50" w:type="dxa"/>
              <w:left w:w="100" w:type="dxa"/>
            </w:tcMar>
            <w:vAlign w:val="center"/>
          </w:tcPr>
          <w:p w:rsidR="00612D01" w:rsidRDefault="00612D01" w:rsidP="00C9347E">
            <w:pPr>
              <w:spacing w:after="0"/>
              <w:ind w:left="135"/>
            </w:pPr>
          </w:p>
        </w:tc>
      </w:tr>
      <w:tr w:rsidR="00612D01" w:rsidTr="00C9347E">
        <w:trPr>
          <w:trHeight w:val="144"/>
          <w:tblCellSpacing w:w="20" w:type="nil"/>
        </w:trPr>
        <w:tc>
          <w:tcPr>
            <w:tcW w:w="0" w:type="auto"/>
            <w:gridSpan w:val="2"/>
            <w:tcMar>
              <w:top w:w="50" w:type="dxa"/>
              <w:left w:w="100" w:type="dxa"/>
            </w:tcMar>
            <w:vAlign w:val="center"/>
          </w:tcPr>
          <w:p w:rsidR="00612D01" w:rsidRDefault="00612D01" w:rsidP="00C9347E">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612D01" w:rsidRDefault="00612D01" w:rsidP="00C9347E">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612D01" w:rsidRDefault="00612D01" w:rsidP="00C9347E">
            <w:pPr>
              <w:spacing w:after="0"/>
              <w:ind w:left="135"/>
              <w:jc w:val="center"/>
            </w:pPr>
          </w:p>
        </w:tc>
        <w:tc>
          <w:tcPr>
            <w:tcW w:w="1744" w:type="dxa"/>
            <w:tcMar>
              <w:top w:w="50" w:type="dxa"/>
              <w:left w:w="100" w:type="dxa"/>
            </w:tcMar>
            <w:vAlign w:val="center"/>
          </w:tcPr>
          <w:p w:rsidR="00612D01" w:rsidRDefault="00612D01" w:rsidP="00C9347E">
            <w:pPr>
              <w:spacing w:after="0"/>
              <w:ind w:left="135"/>
              <w:jc w:val="center"/>
            </w:pPr>
          </w:p>
        </w:tc>
        <w:tc>
          <w:tcPr>
            <w:tcW w:w="2536" w:type="dxa"/>
            <w:tcMar>
              <w:top w:w="50" w:type="dxa"/>
              <w:left w:w="100" w:type="dxa"/>
            </w:tcMar>
            <w:vAlign w:val="center"/>
          </w:tcPr>
          <w:p w:rsidR="00612D01" w:rsidRDefault="00612D01" w:rsidP="00C9347E">
            <w:pPr>
              <w:spacing w:after="0"/>
              <w:ind w:left="135"/>
            </w:pPr>
          </w:p>
        </w:tc>
      </w:tr>
      <w:tr w:rsidR="00612D01" w:rsidTr="00C9347E">
        <w:trPr>
          <w:trHeight w:val="144"/>
          <w:tblCellSpacing w:w="20" w:type="nil"/>
        </w:trPr>
        <w:tc>
          <w:tcPr>
            <w:tcW w:w="0" w:type="auto"/>
            <w:gridSpan w:val="2"/>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612D01" w:rsidRDefault="00612D01" w:rsidP="00C9347E">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612D01" w:rsidRDefault="00612D01" w:rsidP="00C9347E">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612D01" w:rsidRDefault="00612D01" w:rsidP="00C9347E"/>
        </w:tc>
      </w:tr>
    </w:tbl>
    <w:p w:rsidR="00612D01" w:rsidRDefault="00612D01" w:rsidP="00612D01">
      <w:pPr>
        <w:sectPr w:rsidR="00612D01">
          <w:pgSz w:w="16383" w:h="11906" w:orient="landscape"/>
          <w:pgMar w:top="1134" w:right="850" w:bottom="1134" w:left="1701" w:header="720" w:footer="720" w:gutter="0"/>
          <w:cols w:space="720"/>
        </w:sectPr>
      </w:pPr>
    </w:p>
    <w:p w:rsidR="00612D01" w:rsidRDefault="00612D01" w:rsidP="00612D0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12"/>
      </w:tblGrid>
      <w:tr w:rsidR="00612D01" w:rsidTr="00C9347E">
        <w:trPr>
          <w:trHeight w:val="144"/>
          <w:tblCellSpacing w:w="20" w:type="nil"/>
        </w:trPr>
        <w:tc>
          <w:tcPr>
            <w:tcW w:w="570" w:type="dxa"/>
            <w:vMerge w:val="restart"/>
            <w:tcMar>
              <w:top w:w="50" w:type="dxa"/>
              <w:left w:w="100" w:type="dxa"/>
            </w:tcMar>
            <w:vAlign w:val="center"/>
          </w:tcPr>
          <w:p w:rsidR="00612D01" w:rsidRDefault="00612D01" w:rsidP="00C9347E">
            <w:pPr>
              <w:spacing w:after="0"/>
              <w:ind w:left="135"/>
            </w:pPr>
            <w:r>
              <w:rPr>
                <w:rFonts w:ascii="Times New Roman" w:hAnsi="Times New Roman"/>
                <w:b/>
                <w:color w:val="000000"/>
                <w:sz w:val="24"/>
              </w:rPr>
              <w:t xml:space="preserve">№ п/п </w:t>
            </w:r>
          </w:p>
          <w:p w:rsidR="00612D01" w:rsidRDefault="00612D01" w:rsidP="00C9347E">
            <w:pPr>
              <w:spacing w:after="0"/>
              <w:ind w:left="135"/>
            </w:pPr>
          </w:p>
        </w:tc>
        <w:tc>
          <w:tcPr>
            <w:tcW w:w="3256" w:type="dxa"/>
            <w:vMerge w:val="restart"/>
            <w:tcMar>
              <w:top w:w="50" w:type="dxa"/>
              <w:left w:w="100" w:type="dxa"/>
            </w:tcMar>
            <w:vAlign w:val="center"/>
          </w:tcPr>
          <w:p w:rsidR="00612D01" w:rsidRDefault="00612D01" w:rsidP="00C9347E">
            <w:pPr>
              <w:spacing w:after="0"/>
              <w:ind w:left="135"/>
            </w:pPr>
            <w:r>
              <w:rPr>
                <w:rFonts w:ascii="Times New Roman" w:hAnsi="Times New Roman"/>
                <w:b/>
                <w:color w:val="000000"/>
                <w:sz w:val="24"/>
              </w:rPr>
              <w:t xml:space="preserve">Наименование разделов и тем программы </w:t>
            </w:r>
          </w:p>
          <w:p w:rsidR="00612D01" w:rsidRDefault="00612D01" w:rsidP="00C9347E">
            <w:pPr>
              <w:spacing w:after="0"/>
              <w:ind w:left="135"/>
            </w:pPr>
          </w:p>
        </w:tc>
        <w:tc>
          <w:tcPr>
            <w:tcW w:w="0" w:type="auto"/>
            <w:gridSpan w:val="3"/>
            <w:tcMar>
              <w:top w:w="50" w:type="dxa"/>
              <w:left w:w="100" w:type="dxa"/>
            </w:tcMar>
            <w:vAlign w:val="center"/>
          </w:tcPr>
          <w:p w:rsidR="00612D01" w:rsidRDefault="00612D01" w:rsidP="00C9347E">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612D01" w:rsidRDefault="00612D01" w:rsidP="00C9347E">
            <w:pPr>
              <w:spacing w:after="0"/>
              <w:ind w:left="135"/>
            </w:pPr>
            <w:r>
              <w:rPr>
                <w:rFonts w:ascii="Times New Roman" w:hAnsi="Times New Roman"/>
                <w:b/>
                <w:color w:val="000000"/>
                <w:sz w:val="24"/>
              </w:rPr>
              <w:t xml:space="preserve">Электронные (цифровые) образовательные ресурсы </w:t>
            </w:r>
          </w:p>
          <w:p w:rsidR="00612D01" w:rsidRDefault="00612D01" w:rsidP="00C9347E">
            <w:pPr>
              <w:spacing w:after="0"/>
              <w:ind w:left="135"/>
            </w:pPr>
          </w:p>
        </w:tc>
      </w:tr>
      <w:tr w:rsidR="00612D01" w:rsidTr="00C9347E">
        <w:trPr>
          <w:trHeight w:val="144"/>
          <w:tblCellSpacing w:w="20" w:type="nil"/>
        </w:trPr>
        <w:tc>
          <w:tcPr>
            <w:tcW w:w="0" w:type="auto"/>
            <w:vMerge/>
            <w:tcBorders>
              <w:top w:val="nil"/>
            </w:tcBorders>
            <w:tcMar>
              <w:top w:w="50" w:type="dxa"/>
              <w:left w:w="100" w:type="dxa"/>
            </w:tcMar>
          </w:tcPr>
          <w:p w:rsidR="00612D01" w:rsidRDefault="00612D01" w:rsidP="00C9347E"/>
        </w:tc>
        <w:tc>
          <w:tcPr>
            <w:tcW w:w="0" w:type="auto"/>
            <w:vMerge/>
            <w:tcBorders>
              <w:top w:val="nil"/>
            </w:tcBorders>
            <w:tcMar>
              <w:top w:w="50" w:type="dxa"/>
              <w:left w:w="100" w:type="dxa"/>
            </w:tcMar>
          </w:tcPr>
          <w:p w:rsidR="00612D01" w:rsidRDefault="00612D01" w:rsidP="00C9347E"/>
        </w:tc>
        <w:tc>
          <w:tcPr>
            <w:tcW w:w="938" w:type="dxa"/>
            <w:tcMar>
              <w:top w:w="50" w:type="dxa"/>
              <w:left w:w="100" w:type="dxa"/>
            </w:tcMar>
            <w:vAlign w:val="center"/>
          </w:tcPr>
          <w:p w:rsidR="00612D01" w:rsidRDefault="00612D01" w:rsidP="00C9347E">
            <w:pPr>
              <w:spacing w:after="0"/>
              <w:ind w:left="135"/>
            </w:pPr>
            <w:r>
              <w:rPr>
                <w:rFonts w:ascii="Times New Roman" w:hAnsi="Times New Roman"/>
                <w:b/>
                <w:color w:val="000000"/>
                <w:sz w:val="24"/>
              </w:rPr>
              <w:t xml:space="preserve">Всего </w:t>
            </w:r>
          </w:p>
          <w:p w:rsidR="00612D01" w:rsidRDefault="00612D01" w:rsidP="00C9347E">
            <w:pPr>
              <w:spacing w:after="0"/>
              <w:ind w:left="135"/>
            </w:pPr>
          </w:p>
        </w:tc>
        <w:tc>
          <w:tcPr>
            <w:tcW w:w="1654" w:type="dxa"/>
            <w:tcMar>
              <w:top w:w="50" w:type="dxa"/>
              <w:left w:w="100" w:type="dxa"/>
            </w:tcMar>
            <w:vAlign w:val="center"/>
          </w:tcPr>
          <w:p w:rsidR="00612D01" w:rsidRDefault="00612D01" w:rsidP="00C9347E">
            <w:pPr>
              <w:spacing w:after="0"/>
              <w:ind w:left="135"/>
            </w:pPr>
            <w:r>
              <w:rPr>
                <w:rFonts w:ascii="Times New Roman" w:hAnsi="Times New Roman"/>
                <w:b/>
                <w:color w:val="000000"/>
                <w:sz w:val="24"/>
              </w:rPr>
              <w:t xml:space="preserve">Контрольные работы </w:t>
            </w:r>
          </w:p>
          <w:p w:rsidR="00612D01" w:rsidRDefault="00612D01" w:rsidP="00C9347E">
            <w:pPr>
              <w:spacing w:after="0"/>
              <w:ind w:left="135"/>
            </w:pPr>
          </w:p>
        </w:tc>
        <w:tc>
          <w:tcPr>
            <w:tcW w:w="1744" w:type="dxa"/>
            <w:tcMar>
              <w:top w:w="50" w:type="dxa"/>
              <w:left w:w="100" w:type="dxa"/>
            </w:tcMar>
            <w:vAlign w:val="center"/>
          </w:tcPr>
          <w:p w:rsidR="00612D01" w:rsidRDefault="00612D01" w:rsidP="00C9347E">
            <w:pPr>
              <w:spacing w:after="0"/>
              <w:ind w:left="135"/>
            </w:pPr>
            <w:r>
              <w:rPr>
                <w:rFonts w:ascii="Times New Roman" w:hAnsi="Times New Roman"/>
                <w:b/>
                <w:color w:val="000000"/>
                <w:sz w:val="24"/>
              </w:rPr>
              <w:t xml:space="preserve">Практические работы </w:t>
            </w:r>
          </w:p>
          <w:p w:rsidR="00612D01" w:rsidRDefault="00612D01" w:rsidP="00C9347E">
            <w:pPr>
              <w:spacing w:after="0"/>
              <w:ind w:left="135"/>
            </w:pPr>
          </w:p>
        </w:tc>
        <w:tc>
          <w:tcPr>
            <w:tcW w:w="0" w:type="auto"/>
            <w:vMerge/>
            <w:tcBorders>
              <w:top w:val="nil"/>
            </w:tcBorders>
            <w:tcMar>
              <w:top w:w="50" w:type="dxa"/>
              <w:left w:w="100" w:type="dxa"/>
            </w:tcMar>
          </w:tcPr>
          <w:p w:rsidR="00612D01" w:rsidRDefault="00612D01" w:rsidP="00C9347E"/>
        </w:tc>
      </w:tr>
      <w:tr w:rsidR="00612D01" w:rsidRPr="00612D01" w:rsidTr="00C9347E">
        <w:trPr>
          <w:trHeight w:val="144"/>
          <w:tblCellSpacing w:w="20" w:type="nil"/>
        </w:trPr>
        <w:tc>
          <w:tcPr>
            <w:tcW w:w="0" w:type="auto"/>
            <w:gridSpan w:val="6"/>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b/>
                <w:color w:val="000000"/>
                <w:sz w:val="24"/>
                <w:lang w:val="ru-RU"/>
              </w:rPr>
              <w:t>Раздел 1.</w:t>
            </w:r>
            <w:r w:rsidRPr="00612D01">
              <w:rPr>
                <w:rFonts w:ascii="Times New Roman" w:hAnsi="Times New Roman"/>
                <w:color w:val="000000"/>
                <w:sz w:val="24"/>
                <w:lang w:val="ru-RU"/>
              </w:rPr>
              <w:t xml:space="preserve"> </w:t>
            </w:r>
            <w:r w:rsidRPr="00612D01">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612D01">
              <w:rPr>
                <w:rFonts w:ascii="Times New Roman" w:hAnsi="Times New Roman"/>
                <w:b/>
                <w:color w:val="000000"/>
                <w:sz w:val="24"/>
                <w:lang w:val="ru-RU"/>
              </w:rPr>
              <w:t xml:space="preserve"> — начала ХХ века</w:t>
            </w:r>
          </w:p>
        </w:tc>
      </w:tr>
      <w:tr w:rsidR="00612D01" w:rsidRPr="00612D01" w:rsidTr="00C9347E">
        <w:trPr>
          <w:trHeight w:val="144"/>
          <w:tblCellSpacing w:w="20" w:type="nil"/>
        </w:trPr>
        <w:tc>
          <w:tcPr>
            <w:tcW w:w="570" w:type="dxa"/>
            <w:tcMar>
              <w:top w:w="50" w:type="dxa"/>
              <w:left w:w="100" w:type="dxa"/>
            </w:tcMar>
            <w:vAlign w:val="center"/>
          </w:tcPr>
          <w:p w:rsidR="00612D01" w:rsidRDefault="00612D01" w:rsidP="00C9347E">
            <w:pPr>
              <w:spacing w:after="0"/>
            </w:pPr>
            <w:r>
              <w:rPr>
                <w:rFonts w:ascii="Times New Roman" w:hAnsi="Times New Roman"/>
                <w:color w:val="000000"/>
                <w:sz w:val="24"/>
              </w:rPr>
              <w:t>1.1</w:t>
            </w:r>
          </w:p>
        </w:tc>
        <w:tc>
          <w:tcPr>
            <w:tcW w:w="325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612D01" w:rsidRDefault="00612D01" w:rsidP="00C9347E">
            <w:pPr>
              <w:spacing w:after="0"/>
              <w:ind w:left="135"/>
              <w:jc w:val="center"/>
            </w:pPr>
          </w:p>
        </w:tc>
        <w:tc>
          <w:tcPr>
            <w:tcW w:w="1744" w:type="dxa"/>
            <w:tcMar>
              <w:top w:w="50" w:type="dxa"/>
              <w:left w:w="100" w:type="dxa"/>
            </w:tcMar>
            <w:vAlign w:val="center"/>
          </w:tcPr>
          <w:p w:rsidR="00612D01" w:rsidRDefault="00612D01" w:rsidP="00C9347E">
            <w:pPr>
              <w:spacing w:after="0"/>
              <w:ind w:left="135"/>
              <w:jc w:val="center"/>
            </w:pPr>
          </w:p>
        </w:tc>
        <w:tc>
          <w:tcPr>
            <w:tcW w:w="253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f</w:t>
              </w:r>
              <w:r w:rsidRPr="00612D01">
                <w:rPr>
                  <w:rFonts w:ascii="Times New Roman" w:hAnsi="Times New Roman"/>
                  <w:color w:val="0000FF"/>
                  <w:u w:val="single"/>
                  <w:lang w:val="ru-RU"/>
                </w:rPr>
                <w:t>6</w:t>
              </w:r>
              <w:r>
                <w:rPr>
                  <w:rFonts w:ascii="Times New Roman" w:hAnsi="Times New Roman"/>
                  <w:color w:val="0000FF"/>
                  <w:u w:val="single"/>
                </w:rPr>
                <w:t>a</w:t>
              </w:r>
              <w:r w:rsidRPr="00612D01">
                <w:rPr>
                  <w:rFonts w:ascii="Times New Roman" w:hAnsi="Times New Roman"/>
                  <w:color w:val="0000FF"/>
                  <w:u w:val="single"/>
                  <w:lang w:val="ru-RU"/>
                </w:rPr>
                <w:t>65</w:t>
              </w:r>
              <w:r>
                <w:rPr>
                  <w:rFonts w:ascii="Times New Roman" w:hAnsi="Times New Roman"/>
                  <w:color w:val="0000FF"/>
                  <w:u w:val="single"/>
                </w:rPr>
                <w:t>a</w:t>
              </w:r>
              <w:r w:rsidRPr="00612D01">
                <w:rPr>
                  <w:rFonts w:ascii="Times New Roman" w:hAnsi="Times New Roman"/>
                  <w:color w:val="0000FF"/>
                  <w:u w:val="single"/>
                  <w:lang w:val="ru-RU"/>
                </w:rPr>
                <w:t>91</w:t>
              </w:r>
            </w:hyperlink>
          </w:p>
        </w:tc>
      </w:tr>
      <w:tr w:rsidR="00612D01" w:rsidRPr="00612D01" w:rsidTr="00C9347E">
        <w:trPr>
          <w:trHeight w:val="144"/>
          <w:tblCellSpacing w:w="20" w:type="nil"/>
        </w:trPr>
        <w:tc>
          <w:tcPr>
            <w:tcW w:w="570" w:type="dxa"/>
            <w:tcMar>
              <w:top w:w="50" w:type="dxa"/>
              <w:left w:w="100" w:type="dxa"/>
            </w:tcMar>
            <w:vAlign w:val="center"/>
          </w:tcPr>
          <w:p w:rsidR="00612D01" w:rsidRDefault="00612D01" w:rsidP="00C9347E">
            <w:pPr>
              <w:spacing w:after="0"/>
            </w:pPr>
            <w:r>
              <w:rPr>
                <w:rFonts w:ascii="Times New Roman" w:hAnsi="Times New Roman"/>
                <w:color w:val="000000"/>
                <w:sz w:val="24"/>
              </w:rPr>
              <w:t>1.2</w:t>
            </w:r>
          </w:p>
        </w:tc>
        <w:tc>
          <w:tcPr>
            <w:tcW w:w="3256" w:type="dxa"/>
            <w:tcMar>
              <w:top w:w="50" w:type="dxa"/>
              <w:left w:w="100" w:type="dxa"/>
            </w:tcMar>
            <w:vAlign w:val="center"/>
          </w:tcPr>
          <w:p w:rsidR="00612D01" w:rsidRDefault="00612D01" w:rsidP="00C9347E">
            <w:pPr>
              <w:spacing w:after="0"/>
              <w:ind w:left="135"/>
            </w:pPr>
            <w:r w:rsidRPr="00612D01">
              <w:rPr>
                <w:rFonts w:ascii="Times New Roman" w:hAnsi="Times New Roman"/>
                <w:color w:val="000000"/>
                <w:sz w:val="24"/>
                <w:lang w:val="ru-RU"/>
              </w:rPr>
              <w:t xml:space="preserve">Л. Н. Андреев. Рассказы и повести (одно произведение по выбору). </w:t>
            </w:r>
            <w:r>
              <w:rPr>
                <w:rFonts w:ascii="Times New Roman" w:hAnsi="Times New Roman"/>
                <w:color w:val="000000"/>
                <w:sz w:val="24"/>
              </w:rPr>
              <w:t>Например, «Иуда Искариот», «Большой шлем» и др.</w:t>
            </w:r>
          </w:p>
        </w:tc>
        <w:tc>
          <w:tcPr>
            <w:tcW w:w="938" w:type="dxa"/>
            <w:tcMar>
              <w:top w:w="50" w:type="dxa"/>
              <w:left w:w="100" w:type="dxa"/>
            </w:tcMar>
            <w:vAlign w:val="center"/>
          </w:tcPr>
          <w:p w:rsidR="00612D01" w:rsidRDefault="00612D01" w:rsidP="00C9347E">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612D01" w:rsidRDefault="00612D01" w:rsidP="00C9347E">
            <w:pPr>
              <w:spacing w:after="0"/>
              <w:ind w:left="135"/>
              <w:jc w:val="center"/>
            </w:pPr>
          </w:p>
        </w:tc>
        <w:tc>
          <w:tcPr>
            <w:tcW w:w="1744" w:type="dxa"/>
            <w:tcMar>
              <w:top w:w="50" w:type="dxa"/>
              <w:left w:w="100" w:type="dxa"/>
            </w:tcMar>
            <w:vAlign w:val="center"/>
          </w:tcPr>
          <w:p w:rsidR="00612D01" w:rsidRDefault="00612D01" w:rsidP="00C9347E">
            <w:pPr>
              <w:spacing w:after="0"/>
              <w:ind w:left="135"/>
              <w:jc w:val="center"/>
            </w:pPr>
          </w:p>
        </w:tc>
        <w:tc>
          <w:tcPr>
            <w:tcW w:w="253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f</w:t>
              </w:r>
              <w:r w:rsidRPr="00612D01">
                <w:rPr>
                  <w:rFonts w:ascii="Times New Roman" w:hAnsi="Times New Roman"/>
                  <w:color w:val="0000FF"/>
                  <w:u w:val="single"/>
                  <w:lang w:val="ru-RU"/>
                </w:rPr>
                <w:t>6</w:t>
              </w:r>
              <w:r>
                <w:rPr>
                  <w:rFonts w:ascii="Times New Roman" w:hAnsi="Times New Roman"/>
                  <w:color w:val="0000FF"/>
                  <w:u w:val="single"/>
                </w:rPr>
                <w:t>a</w:t>
              </w:r>
              <w:r w:rsidRPr="00612D01">
                <w:rPr>
                  <w:rFonts w:ascii="Times New Roman" w:hAnsi="Times New Roman"/>
                  <w:color w:val="0000FF"/>
                  <w:u w:val="single"/>
                  <w:lang w:val="ru-RU"/>
                </w:rPr>
                <w:t>65</w:t>
              </w:r>
              <w:r>
                <w:rPr>
                  <w:rFonts w:ascii="Times New Roman" w:hAnsi="Times New Roman"/>
                  <w:color w:val="0000FF"/>
                  <w:u w:val="single"/>
                </w:rPr>
                <w:t>a</w:t>
              </w:r>
              <w:r w:rsidRPr="00612D01">
                <w:rPr>
                  <w:rFonts w:ascii="Times New Roman" w:hAnsi="Times New Roman"/>
                  <w:color w:val="0000FF"/>
                  <w:u w:val="single"/>
                  <w:lang w:val="ru-RU"/>
                </w:rPr>
                <w:t>91</w:t>
              </w:r>
            </w:hyperlink>
          </w:p>
        </w:tc>
      </w:tr>
      <w:tr w:rsidR="00612D01" w:rsidRPr="00612D01" w:rsidTr="00C9347E">
        <w:trPr>
          <w:trHeight w:val="144"/>
          <w:tblCellSpacing w:w="20" w:type="nil"/>
        </w:trPr>
        <w:tc>
          <w:tcPr>
            <w:tcW w:w="570" w:type="dxa"/>
            <w:tcMar>
              <w:top w:w="50" w:type="dxa"/>
              <w:left w:w="100" w:type="dxa"/>
            </w:tcMar>
            <w:vAlign w:val="center"/>
          </w:tcPr>
          <w:p w:rsidR="00612D01" w:rsidRDefault="00612D01" w:rsidP="00C9347E">
            <w:pPr>
              <w:spacing w:after="0"/>
            </w:pPr>
            <w:r>
              <w:rPr>
                <w:rFonts w:ascii="Times New Roman" w:hAnsi="Times New Roman"/>
                <w:color w:val="000000"/>
                <w:sz w:val="24"/>
              </w:rPr>
              <w:t>1.3</w:t>
            </w:r>
          </w:p>
        </w:tc>
        <w:tc>
          <w:tcPr>
            <w:tcW w:w="3256" w:type="dxa"/>
            <w:tcMar>
              <w:top w:w="50" w:type="dxa"/>
              <w:left w:w="100" w:type="dxa"/>
            </w:tcMar>
            <w:vAlign w:val="center"/>
          </w:tcPr>
          <w:p w:rsidR="00612D01" w:rsidRDefault="00612D01" w:rsidP="00C9347E">
            <w:pPr>
              <w:spacing w:after="0"/>
              <w:ind w:left="135"/>
            </w:pPr>
            <w:r w:rsidRPr="00612D01">
              <w:rPr>
                <w:rFonts w:ascii="Times New Roman" w:hAnsi="Times New Roman"/>
                <w:color w:val="000000"/>
                <w:sz w:val="24"/>
                <w:lang w:val="ru-RU"/>
              </w:rPr>
              <w:t xml:space="preserve">М. Горький. Рассказы (один по выбору). Например, «Старуха Изергиль», «Макар Чудра», «Коновалов» и др. </w:t>
            </w:r>
            <w:r>
              <w:rPr>
                <w:rFonts w:ascii="Times New Roman" w:hAnsi="Times New Roman"/>
                <w:color w:val="000000"/>
                <w:sz w:val="24"/>
              </w:rPr>
              <w:t>Пьеса «На дне».</w:t>
            </w:r>
          </w:p>
        </w:tc>
        <w:tc>
          <w:tcPr>
            <w:tcW w:w="938" w:type="dxa"/>
            <w:tcMar>
              <w:top w:w="50" w:type="dxa"/>
              <w:left w:w="100" w:type="dxa"/>
            </w:tcMar>
            <w:vAlign w:val="center"/>
          </w:tcPr>
          <w:p w:rsidR="00612D01" w:rsidRDefault="00612D01" w:rsidP="00C9347E">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612D01" w:rsidRDefault="00612D01" w:rsidP="00C9347E">
            <w:pPr>
              <w:spacing w:after="0"/>
              <w:ind w:left="135"/>
              <w:jc w:val="center"/>
            </w:pPr>
          </w:p>
        </w:tc>
        <w:tc>
          <w:tcPr>
            <w:tcW w:w="1744" w:type="dxa"/>
            <w:tcMar>
              <w:top w:w="50" w:type="dxa"/>
              <w:left w:w="100" w:type="dxa"/>
            </w:tcMar>
            <w:vAlign w:val="center"/>
          </w:tcPr>
          <w:p w:rsidR="00612D01" w:rsidRDefault="00612D01" w:rsidP="00C9347E">
            <w:pPr>
              <w:spacing w:after="0"/>
              <w:ind w:left="135"/>
              <w:jc w:val="center"/>
            </w:pPr>
          </w:p>
        </w:tc>
        <w:tc>
          <w:tcPr>
            <w:tcW w:w="253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f</w:t>
              </w:r>
              <w:r w:rsidRPr="00612D01">
                <w:rPr>
                  <w:rFonts w:ascii="Times New Roman" w:hAnsi="Times New Roman"/>
                  <w:color w:val="0000FF"/>
                  <w:u w:val="single"/>
                  <w:lang w:val="ru-RU"/>
                </w:rPr>
                <w:t>6</w:t>
              </w:r>
              <w:r>
                <w:rPr>
                  <w:rFonts w:ascii="Times New Roman" w:hAnsi="Times New Roman"/>
                  <w:color w:val="0000FF"/>
                  <w:u w:val="single"/>
                </w:rPr>
                <w:t>a</w:t>
              </w:r>
              <w:r w:rsidRPr="00612D01">
                <w:rPr>
                  <w:rFonts w:ascii="Times New Roman" w:hAnsi="Times New Roman"/>
                  <w:color w:val="0000FF"/>
                  <w:u w:val="single"/>
                  <w:lang w:val="ru-RU"/>
                </w:rPr>
                <w:t>65</w:t>
              </w:r>
              <w:r>
                <w:rPr>
                  <w:rFonts w:ascii="Times New Roman" w:hAnsi="Times New Roman"/>
                  <w:color w:val="0000FF"/>
                  <w:u w:val="single"/>
                </w:rPr>
                <w:t>a</w:t>
              </w:r>
              <w:r w:rsidRPr="00612D01">
                <w:rPr>
                  <w:rFonts w:ascii="Times New Roman" w:hAnsi="Times New Roman"/>
                  <w:color w:val="0000FF"/>
                  <w:u w:val="single"/>
                  <w:lang w:val="ru-RU"/>
                </w:rPr>
                <w:t>91</w:t>
              </w:r>
            </w:hyperlink>
          </w:p>
        </w:tc>
      </w:tr>
      <w:tr w:rsidR="00612D01" w:rsidRPr="00612D01" w:rsidTr="00C9347E">
        <w:trPr>
          <w:trHeight w:val="144"/>
          <w:tblCellSpacing w:w="20" w:type="nil"/>
        </w:trPr>
        <w:tc>
          <w:tcPr>
            <w:tcW w:w="570" w:type="dxa"/>
            <w:tcMar>
              <w:top w:w="50" w:type="dxa"/>
              <w:left w:w="100" w:type="dxa"/>
            </w:tcMar>
            <w:vAlign w:val="center"/>
          </w:tcPr>
          <w:p w:rsidR="00612D01" w:rsidRDefault="00612D01" w:rsidP="00C9347E">
            <w:pPr>
              <w:spacing w:after="0"/>
            </w:pPr>
            <w:r>
              <w:rPr>
                <w:rFonts w:ascii="Times New Roman" w:hAnsi="Times New Roman"/>
                <w:color w:val="000000"/>
                <w:sz w:val="24"/>
              </w:rPr>
              <w:t>1.4</w:t>
            </w:r>
          </w:p>
        </w:tc>
        <w:tc>
          <w:tcPr>
            <w:tcW w:w="325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r>
              <w:rPr>
                <w:rFonts w:ascii="Times New Roman" w:hAnsi="Times New Roman"/>
                <w:color w:val="000000"/>
                <w:sz w:val="24"/>
              </w:rPr>
              <w:t>c</w:t>
            </w:r>
            <w:r w:rsidRPr="00612D01">
              <w:rPr>
                <w:rFonts w:ascii="Times New Roman" w:hAnsi="Times New Roman"/>
                <w:color w:val="000000"/>
                <w:sz w:val="24"/>
                <w:lang w:val="ru-RU"/>
              </w:rPr>
              <w:t>тихотворения К. Д. Бальмонта, М. А. Волошина, Н. С. Гумилёва и др.</w:t>
            </w:r>
          </w:p>
        </w:tc>
        <w:tc>
          <w:tcPr>
            <w:tcW w:w="938"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612D01" w:rsidRDefault="00612D01" w:rsidP="00C9347E">
            <w:pPr>
              <w:spacing w:after="0"/>
              <w:ind w:left="135"/>
              <w:jc w:val="center"/>
            </w:pPr>
          </w:p>
        </w:tc>
        <w:tc>
          <w:tcPr>
            <w:tcW w:w="1744" w:type="dxa"/>
            <w:tcMar>
              <w:top w:w="50" w:type="dxa"/>
              <w:left w:w="100" w:type="dxa"/>
            </w:tcMar>
            <w:vAlign w:val="center"/>
          </w:tcPr>
          <w:p w:rsidR="00612D01" w:rsidRDefault="00612D01" w:rsidP="00C9347E">
            <w:pPr>
              <w:spacing w:after="0"/>
              <w:ind w:left="135"/>
              <w:jc w:val="center"/>
            </w:pPr>
          </w:p>
        </w:tc>
        <w:tc>
          <w:tcPr>
            <w:tcW w:w="253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f</w:t>
              </w:r>
              <w:r w:rsidRPr="00612D01">
                <w:rPr>
                  <w:rFonts w:ascii="Times New Roman" w:hAnsi="Times New Roman"/>
                  <w:color w:val="0000FF"/>
                  <w:u w:val="single"/>
                  <w:lang w:val="ru-RU"/>
                </w:rPr>
                <w:t>6</w:t>
              </w:r>
              <w:r>
                <w:rPr>
                  <w:rFonts w:ascii="Times New Roman" w:hAnsi="Times New Roman"/>
                  <w:color w:val="0000FF"/>
                  <w:u w:val="single"/>
                </w:rPr>
                <w:t>a</w:t>
              </w:r>
              <w:r w:rsidRPr="00612D01">
                <w:rPr>
                  <w:rFonts w:ascii="Times New Roman" w:hAnsi="Times New Roman"/>
                  <w:color w:val="0000FF"/>
                  <w:u w:val="single"/>
                  <w:lang w:val="ru-RU"/>
                </w:rPr>
                <w:t>65</w:t>
              </w:r>
              <w:r>
                <w:rPr>
                  <w:rFonts w:ascii="Times New Roman" w:hAnsi="Times New Roman"/>
                  <w:color w:val="0000FF"/>
                  <w:u w:val="single"/>
                </w:rPr>
                <w:t>a</w:t>
              </w:r>
              <w:r w:rsidRPr="00612D01">
                <w:rPr>
                  <w:rFonts w:ascii="Times New Roman" w:hAnsi="Times New Roman"/>
                  <w:color w:val="0000FF"/>
                  <w:u w:val="single"/>
                  <w:lang w:val="ru-RU"/>
                </w:rPr>
                <w:t>91</w:t>
              </w:r>
            </w:hyperlink>
          </w:p>
        </w:tc>
      </w:tr>
      <w:tr w:rsidR="00612D01" w:rsidTr="00C9347E">
        <w:trPr>
          <w:trHeight w:val="144"/>
          <w:tblCellSpacing w:w="20" w:type="nil"/>
        </w:trPr>
        <w:tc>
          <w:tcPr>
            <w:tcW w:w="0" w:type="auto"/>
            <w:gridSpan w:val="2"/>
            <w:tcMar>
              <w:top w:w="50" w:type="dxa"/>
              <w:left w:w="100" w:type="dxa"/>
            </w:tcMar>
            <w:vAlign w:val="center"/>
          </w:tcPr>
          <w:p w:rsidR="00612D01" w:rsidRDefault="00612D01" w:rsidP="00C9347E">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612D01" w:rsidRDefault="00612D01" w:rsidP="00C9347E">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612D01" w:rsidRDefault="00612D01" w:rsidP="00C9347E"/>
        </w:tc>
      </w:tr>
      <w:tr w:rsidR="00612D01" w:rsidTr="00C9347E">
        <w:trPr>
          <w:trHeight w:val="144"/>
          <w:tblCellSpacing w:w="20" w:type="nil"/>
        </w:trPr>
        <w:tc>
          <w:tcPr>
            <w:tcW w:w="0" w:type="auto"/>
            <w:gridSpan w:val="6"/>
            <w:tcMar>
              <w:top w:w="50" w:type="dxa"/>
              <w:left w:w="100" w:type="dxa"/>
            </w:tcMar>
            <w:vAlign w:val="center"/>
          </w:tcPr>
          <w:p w:rsidR="00612D01" w:rsidRDefault="00612D01" w:rsidP="00C9347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612D01" w:rsidRPr="00612D01" w:rsidTr="00C9347E">
        <w:trPr>
          <w:trHeight w:val="144"/>
          <w:tblCellSpacing w:w="20" w:type="nil"/>
        </w:trPr>
        <w:tc>
          <w:tcPr>
            <w:tcW w:w="570" w:type="dxa"/>
            <w:tcMar>
              <w:top w:w="50" w:type="dxa"/>
              <w:left w:w="100" w:type="dxa"/>
            </w:tcMar>
            <w:vAlign w:val="center"/>
          </w:tcPr>
          <w:p w:rsidR="00612D01" w:rsidRDefault="00612D01" w:rsidP="00C9347E">
            <w:pPr>
              <w:spacing w:after="0"/>
            </w:pPr>
            <w:r>
              <w:rPr>
                <w:rFonts w:ascii="Times New Roman" w:hAnsi="Times New Roman"/>
                <w:color w:val="000000"/>
                <w:sz w:val="24"/>
              </w:rPr>
              <w:t>2.1</w:t>
            </w:r>
          </w:p>
        </w:tc>
        <w:tc>
          <w:tcPr>
            <w:tcW w:w="325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И. А. Бунин. Рассказы (два по 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612D01" w:rsidRDefault="00612D01" w:rsidP="00C9347E">
            <w:pPr>
              <w:spacing w:after="0"/>
              <w:ind w:left="135"/>
              <w:jc w:val="center"/>
            </w:pPr>
          </w:p>
        </w:tc>
        <w:tc>
          <w:tcPr>
            <w:tcW w:w="1744" w:type="dxa"/>
            <w:tcMar>
              <w:top w:w="50" w:type="dxa"/>
              <w:left w:w="100" w:type="dxa"/>
            </w:tcMar>
            <w:vAlign w:val="center"/>
          </w:tcPr>
          <w:p w:rsidR="00612D01" w:rsidRDefault="00612D01" w:rsidP="00C9347E">
            <w:pPr>
              <w:spacing w:after="0"/>
              <w:ind w:left="135"/>
              <w:jc w:val="center"/>
            </w:pPr>
          </w:p>
        </w:tc>
        <w:tc>
          <w:tcPr>
            <w:tcW w:w="253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f</w:t>
              </w:r>
              <w:r w:rsidRPr="00612D01">
                <w:rPr>
                  <w:rFonts w:ascii="Times New Roman" w:hAnsi="Times New Roman"/>
                  <w:color w:val="0000FF"/>
                  <w:u w:val="single"/>
                  <w:lang w:val="ru-RU"/>
                </w:rPr>
                <w:t>6</w:t>
              </w:r>
              <w:r>
                <w:rPr>
                  <w:rFonts w:ascii="Times New Roman" w:hAnsi="Times New Roman"/>
                  <w:color w:val="0000FF"/>
                  <w:u w:val="single"/>
                </w:rPr>
                <w:t>a</w:t>
              </w:r>
              <w:r w:rsidRPr="00612D01">
                <w:rPr>
                  <w:rFonts w:ascii="Times New Roman" w:hAnsi="Times New Roman"/>
                  <w:color w:val="0000FF"/>
                  <w:u w:val="single"/>
                  <w:lang w:val="ru-RU"/>
                </w:rPr>
                <w:t>65</w:t>
              </w:r>
              <w:r>
                <w:rPr>
                  <w:rFonts w:ascii="Times New Roman" w:hAnsi="Times New Roman"/>
                  <w:color w:val="0000FF"/>
                  <w:u w:val="single"/>
                </w:rPr>
                <w:t>a</w:t>
              </w:r>
              <w:r w:rsidRPr="00612D01">
                <w:rPr>
                  <w:rFonts w:ascii="Times New Roman" w:hAnsi="Times New Roman"/>
                  <w:color w:val="0000FF"/>
                  <w:u w:val="single"/>
                  <w:lang w:val="ru-RU"/>
                </w:rPr>
                <w:t>91</w:t>
              </w:r>
            </w:hyperlink>
          </w:p>
        </w:tc>
      </w:tr>
      <w:tr w:rsidR="00612D01" w:rsidRPr="00612D01" w:rsidTr="00C9347E">
        <w:trPr>
          <w:trHeight w:val="144"/>
          <w:tblCellSpacing w:w="20" w:type="nil"/>
        </w:trPr>
        <w:tc>
          <w:tcPr>
            <w:tcW w:w="570" w:type="dxa"/>
            <w:tcMar>
              <w:top w:w="50" w:type="dxa"/>
              <w:left w:w="100" w:type="dxa"/>
            </w:tcMar>
            <w:vAlign w:val="center"/>
          </w:tcPr>
          <w:p w:rsidR="00612D01" w:rsidRDefault="00612D01" w:rsidP="00C9347E">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612D01" w:rsidRDefault="00612D01" w:rsidP="00C9347E">
            <w:pPr>
              <w:spacing w:after="0"/>
              <w:ind w:left="135"/>
            </w:pPr>
            <w:r w:rsidRPr="00612D01">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r>
              <w:rPr>
                <w:rFonts w:ascii="Times New Roman" w:hAnsi="Times New Roman"/>
                <w:color w:val="000000"/>
                <w:sz w:val="24"/>
              </w:rPr>
              <w:t>Поэма «Двенадцать».</w:t>
            </w:r>
          </w:p>
        </w:tc>
        <w:tc>
          <w:tcPr>
            <w:tcW w:w="938" w:type="dxa"/>
            <w:tcMar>
              <w:top w:w="50" w:type="dxa"/>
              <w:left w:w="100" w:type="dxa"/>
            </w:tcMar>
            <w:vAlign w:val="center"/>
          </w:tcPr>
          <w:p w:rsidR="00612D01" w:rsidRDefault="00612D01" w:rsidP="00C9347E">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612D01" w:rsidRDefault="00612D01" w:rsidP="00C9347E">
            <w:pPr>
              <w:spacing w:after="0"/>
              <w:ind w:left="135"/>
              <w:jc w:val="center"/>
            </w:pPr>
          </w:p>
        </w:tc>
        <w:tc>
          <w:tcPr>
            <w:tcW w:w="1744" w:type="dxa"/>
            <w:tcMar>
              <w:top w:w="50" w:type="dxa"/>
              <w:left w:w="100" w:type="dxa"/>
            </w:tcMar>
            <w:vAlign w:val="center"/>
          </w:tcPr>
          <w:p w:rsidR="00612D01" w:rsidRDefault="00612D01" w:rsidP="00C9347E">
            <w:pPr>
              <w:spacing w:after="0"/>
              <w:ind w:left="135"/>
              <w:jc w:val="center"/>
            </w:pPr>
          </w:p>
        </w:tc>
        <w:tc>
          <w:tcPr>
            <w:tcW w:w="253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f</w:t>
              </w:r>
              <w:r w:rsidRPr="00612D01">
                <w:rPr>
                  <w:rFonts w:ascii="Times New Roman" w:hAnsi="Times New Roman"/>
                  <w:color w:val="0000FF"/>
                  <w:u w:val="single"/>
                  <w:lang w:val="ru-RU"/>
                </w:rPr>
                <w:t>6</w:t>
              </w:r>
              <w:r>
                <w:rPr>
                  <w:rFonts w:ascii="Times New Roman" w:hAnsi="Times New Roman"/>
                  <w:color w:val="0000FF"/>
                  <w:u w:val="single"/>
                </w:rPr>
                <w:t>a</w:t>
              </w:r>
              <w:r w:rsidRPr="00612D01">
                <w:rPr>
                  <w:rFonts w:ascii="Times New Roman" w:hAnsi="Times New Roman"/>
                  <w:color w:val="0000FF"/>
                  <w:u w:val="single"/>
                  <w:lang w:val="ru-RU"/>
                </w:rPr>
                <w:t>65</w:t>
              </w:r>
              <w:r>
                <w:rPr>
                  <w:rFonts w:ascii="Times New Roman" w:hAnsi="Times New Roman"/>
                  <w:color w:val="0000FF"/>
                  <w:u w:val="single"/>
                </w:rPr>
                <w:t>a</w:t>
              </w:r>
              <w:r w:rsidRPr="00612D01">
                <w:rPr>
                  <w:rFonts w:ascii="Times New Roman" w:hAnsi="Times New Roman"/>
                  <w:color w:val="0000FF"/>
                  <w:u w:val="single"/>
                  <w:lang w:val="ru-RU"/>
                </w:rPr>
                <w:t>91</w:t>
              </w:r>
            </w:hyperlink>
          </w:p>
        </w:tc>
      </w:tr>
      <w:tr w:rsidR="00612D01" w:rsidRPr="00612D01" w:rsidTr="00C9347E">
        <w:trPr>
          <w:trHeight w:val="144"/>
          <w:tblCellSpacing w:w="20" w:type="nil"/>
        </w:trPr>
        <w:tc>
          <w:tcPr>
            <w:tcW w:w="570" w:type="dxa"/>
            <w:tcMar>
              <w:top w:w="50" w:type="dxa"/>
              <w:left w:w="100" w:type="dxa"/>
            </w:tcMar>
            <w:vAlign w:val="center"/>
          </w:tcPr>
          <w:p w:rsidR="00612D01" w:rsidRDefault="00612D01" w:rsidP="00C9347E">
            <w:pPr>
              <w:spacing w:after="0"/>
            </w:pPr>
            <w:r>
              <w:rPr>
                <w:rFonts w:ascii="Times New Roman" w:hAnsi="Times New Roman"/>
                <w:color w:val="000000"/>
                <w:sz w:val="24"/>
              </w:rPr>
              <w:t>2.3</w:t>
            </w:r>
          </w:p>
        </w:tc>
        <w:tc>
          <w:tcPr>
            <w:tcW w:w="3256" w:type="dxa"/>
            <w:tcMar>
              <w:top w:w="50" w:type="dxa"/>
              <w:left w:w="100" w:type="dxa"/>
            </w:tcMar>
            <w:vAlign w:val="center"/>
          </w:tcPr>
          <w:p w:rsidR="00612D01" w:rsidRDefault="00612D01" w:rsidP="00C9347E">
            <w:pPr>
              <w:spacing w:after="0"/>
              <w:ind w:left="135"/>
            </w:pPr>
            <w:r w:rsidRPr="00612D01">
              <w:rPr>
                <w:rFonts w:ascii="Times New Roman" w:hAnsi="Times New Roman"/>
                <w:color w:val="000000"/>
                <w:sz w:val="24"/>
                <w:lang w:val="ru-RU"/>
              </w:rPr>
              <w:t xml:space="preserve">В. В. Маяковский. Стихотворения (не менее трёх по выбору). Например, «А вы могли бы?», «Нате!», «Послушайте!», «Лиличка!», «Юбилейное», «Прозаседавшиеся», «Письмо Татьяне Яковлевой» и др. </w:t>
            </w:r>
            <w:r>
              <w:rPr>
                <w:rFonts w:ascii="Times New Roman" w:hAnsi="Times New Roman"/>
                <w:color w:val="000000"/>
                <w:sz w:val="24"/>
              </w:rPr>
              <w:t>Поэма «Облако в штанах».</w:t>
            </w:r>
          </w:p>
        </w:tc>
        <w:tc>
          <w:tcPr>
            <w:tcW w:w="938" w:type="dxa"/>
            <w:tcMar>
              <w:top w:w="50" w:type="dxa"/>
              <w:left w:w="100" w:type="dxa"/>
            </w:tcMar>
            <w:vAlign w:val="center"/>
          </w:tcPr>
          <w:p w:rsidR="00612D01" w:rsidRDefault="00612D01" w:rsidP="00C9347E">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612D01" w:rsidRDefault="00612D01" w:rsidP="00C9347E">
            <w:pPr>
              <w:spacing w:after="0"/>
              <w:ind w:left="135"/>
              <w:jc w:val="center"/>
            </w:pPr>
          </w:p>
        </w:tc>
        <w:tc>
          <w:tcPr>
            <w:tcW w:w="1744" w:type="dxa"/>
            <w:tcMar>
              <w:top w:w="50" w:type="dxa"/>
              <w:left w:w="100" w:type="dxa"/>
            </w:tcMar>
            <w:vAlign w:val="center"/>
          </w:tcPr>
          <w:p w:rsidR="00612D01" w:rsidRDefault="00612D01" w:rsidP="00C9347E">
            <w:pPr>
              <w:spacing w:after="0"/>
              <w:ind w:left="135"/>
              <w:jc w:val="center"/>
            </w:pPr>
          </w:p>
        </w:tc>
        <w:tc>
          <w:tcPr>
            <w:tcW w:w="253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f</w:t>
              </w:r>
              <w:r w:rsidRPr="00612D01">
                <w:rPr>
                  <w:rFonts w:ascii="Times New Roman" w:hAnsi="Times New Roman"/>
                  <w:color w:val="0000FF"/>
                  <w:u w:val="single"/>
                  <w:lang w:val="ru-RU"/>
                </w:rPr>
                <w:t>6</w:t>
              </w:r>
              <w:r>
                <w:rPr>
                  <w:rFonts w:ascii="Times New Roman" w:hAnsi="Times New Roman"/>
                  <w:color w:val="0000FF"/>
                  <w:u w:val="single"/>
                </w:rPr>
                <w:t>a</w:t>
              </w:r>
              <w:r w:rsidRPr="00612D01">
                <w:rPr>
                  <w:rFonts w:ascii="Times New Roman" w:hAnsi="Times New Roman"/>
                  <w:color w:val="0000FF"/>
                  <w:u w:val="single"/>
                  <w:lang w:val="ru-RU"/>
                </w:rPr>
                <w:t>65</w:t>
              </w:r>
              <w:r>
                <w:rPr>
                  <w:rFonts w:ascii="Times New Roman" w:hAnsi="Times New Roman"/>
                  <w:color w:val="0000FF"/>
                  <w:u w:val="single"/>
                </w:rPr>
                <w:t>a</w:t>
              </w:r>
              <w:r w:rsidRPr="00612D01">
                <w:rPr>
                  <w:rFonts w:ascii="Times New Roman" w:hAnsi="Times New Roman"/>
                  <w:color w:val="0000FF"/>
                  <w:u w:val="single"/>
                  <w:lang w:val="ru-RU"/>
                </w:rPr>
                <w:t>91</w:t>
              </w:r>
            </w:hyperlink>
          </w:p>
        </w:tc>
      </w:tr>
      <w:tr w:rsidR="00612D01" w:rsidRPr="00612D01" w:rsidTr="00C9347E">
        <w:trPr>
          <w:trHeight w:val="144"/>
          <w:tblCellSpacing w:w="20" w:type="nil"/>
        </w:trPr>
        <w:tc>
          <w:tcPr>
            <w:tcW w:w="570" w:type="dxa"/>
            <w:tcMar>
              <w:top w:w="50" w:type="dxa"/>
              <w:left w:w="100" w:type="dxa"/>
            </w:tcMar>
            <w:vAlign w:val="center"/>
          </w:tcPr>
          <w:p w:rsidR="00612D01" w:rsidRDefault="00612D01" w:rsidP="00C9347E">
            <w:pPr>
              <w:spacing w:after="0"/>
            </w:pPr>
            <w:r>
              <w:rPr>
                <w:rFonts w:ascii="Times New Roman" w:hAnsi="Times New Roman"/>
                <w:color w:val="000000"/>
                <w:sz w:val="24"/>
              </w:rPr>
              <w:t>2.4</w:t>
            </w:r>
          </w:p>
        </w:tc>
        <w:tc>
          <w:tcPr>
            <w:tcW w:w="325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612D01" w:rsidRDefault="00612D01" w:rsidP="00C9347E">
            <w:pPr>
              <w:spacing w:after="0"/>
              <w:ind w:left="135"/>
              <w:jc w:val="center"/>
            </w:pPr>
          </w:p>
        </w:tc>
        <w:tc>
          <w:tcPr>
            <w:tcW w:w="1744" w:type="dxa"/>
            <w:tcMar>
              <w:top w:w="50" w:type="dxa"/>
              <w:left w:w="100" w:type="dxa"/>
            </w:tcMar>
            <w:vAlign w:val="center"/>
          </w:tcPr>
          <w:p w:rsidR="00612D01" w:rsidRDefault="00612D01" w:rsidP="00C9347E">
            <w:pPr>
              <w:spacing w:after="0"/>
              <w:ind w:left="135"/>
              <w:jc w:val="center"/>
            </w:pPr>
          </w:p>
        </w:tc>
        <w:tc>
          <w:tcPr>
            <w:tcW w:w="253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f</w:t>
              </w:r>
              <w:r w:rsidRPr="00612D01">
                <w:rPr>
                  <w:rFonts w:ascii="Times New Roman" w:hAnsi="Times New Roman"/>
                  <w:color w:val="0000FF"/>
                  <w:u w:val="single"/>
                  <w:lang w:val="ru-RU"/>
                </w:rPr>
                <w:t>6</w:t>
              </w:r>
              <w:r>
                <w:rPr>
                  <w:rFonts w:ascii="Times New Roman" w:hAnsi="Times New Roman"/>
                  <w:color w:val="0000FF"/>
                  <w:u w:val="single"/>
                </w:rPr>
                <w:t>a</w:t>
              </w:r>
              <w:r w:rsidRPr="00612D01">
                <w:rPr>
                  <w:rFonts w:ascii="Times New Roman" w:hAnsi="Times New Roman"/>
                  <w:color w:val="0000FF"/>
                  <w:u w:val="single"/>
                  <w:lang w:val="ru-RU"/>
                </w:rPr>
                <w:t>65</w:t>
              </w:r>
              <w:r>
                <w:rPr>
                  <w:rFonts w:ascii="Times New Roman" w:hAnsi="Times New Roman"/>
                  <w:color w:val="0000FF"/>
                  <w:u w:val="single"/>
                </w:rPr>
                <w:t>a</w:t>
              </w:r>
              <w:r w:rsidRPr="00612D01">
                <w:rPr>
                  <w:rFonts w:ascii="Times New Roman" w:hAnsi="Times New Roman"/>
                  <w:color w:val="0000FF"/>
                  <w:u w:val="single"/>
                  <w:lang w:val="ru-RU"/>
                </w:rPr>
                <w:t>91</w:t>
              </w:r>
            </w:hyperlink>
          </w:p>
        </w:tc>
      </w:tr>
      <w:tr w:rsidR="00612D01" w:rsidRPr="00612D01" w:rsidTr="00C9347E">
        <w:trPr>
          <w:trHeight w:val="144"/>
          <w:tblCellSpacing w:w="20" w:type="nil"/>
        </w:trPr>
        <w:tc>
          <w:tcPr>
            <w:tcW w:w="570" w:type="dxa"/>
            <w:tcMar>
              <w:top w:w="50" w:type="dxa"/>
              <w:left w:w="100" w:type="dxa"/>
            </w:tcMar>
            <w:vAlign w:val="center"/>
          </w:tcPr>
          <w:p w:rsidR="00612D01" w:rsidRDefault="00612D01" w:rsidP="00C9347E">
            <w:pPr>
              <w:spacing w:after="0"/>
            </w:pPr>
            <w:r>
              <w:rPr>
                <w:rFonts w:ascii="Times New Roman" w:hAnsi="Times New Roman"/>
                <w:color w:val="000000"/>
                <w:sz w:val="24"/>
              </w:rPr>
              <w:t>2.5</w:t>
            </w:r>
          </w:p>
        </w:tc>
        <w:tc>
          <w:tcPr>
            <w:tcW w:w="325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О. Э. Мандельштам. Стихотворения (не менее трёх по выбору). Например, «Бессонница. Гомер. Тугие паруса…», «За </w:t>
            </w:r>
            <w:r w:rsidRPr="00612D01">
              <w:rPr>
                <w:rFonts w:ascii="Times New Roman" w:hAnsi="Times New Roman"/>
                <w:color w:val="000000"/>
                <w:sz w:val="24"/>
                <w:lang w:val="ru-RU"/>
              </w:rPr>
              <w:lastRenderedPageBreak/>
              <w:t>гремучую доблесть грядущих веков…», «Ленинград», «Мы живём, под собою не чуя страны…» и др.</w:t>
            </w:r>
          </w:p>
        </w:tc>
        <w:tc>
          <w:tcPr>
            <w:tcW w:w="938"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612D01" w:rsidRDefault="00612D01" w:rsidP="00C9347E">
            <w:pPr>
              <w:spacing w:after="0"/>
              <w:ind w:left="135"/>
              <w:jc w:val="center"/>
            </w:pPr>
          </w:p>
        </w:tc>
        <w:tc>
          <w:tcPr>
            <w:tcW w:w="1744" w:type="dxa"/>
            <w:tcMar>
              <w:top w:w="50" w:type="dxa"/>
              <w:left w:w="100" w:type="dxa"/>
            </w:tcMar>
            <w:vAlign w:val="center"/>
          </w:tcPr>
          <w:p w:rsidR="00612D01" w:rsidRDefault="00612D01" w:rsidP="00C9347E">
            <w:pPr>
              <w:spacing w:after="0"/>
              <w:ind w:left="135"/>
              <w:jc w:val="center"/>
            </w:pPr>
          </w:p>
        </w:tc>
        <w:tc>
          <w:tcPr>
            <w:tcW w:w="253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f</w:t>
              </w:r>
              <w:r w:rsidRPr="00612D01">
                <w:rPr>
                  <w:rFonts w:ascii="Times New Roman" w:hAnsi="Times New Roman"/>
                  <w:color w:val="0000FF"/>
                  <w:u w:val="single"/>
                  <w:lang w:val="ru-RU"/>
                </w:rPr>
                <w:t>6</w:t>
              </w:r>
              <w:r>
                <w:rPr>
                  <w:rFonts w:ascii="Times New Roman" w:hAnsi="Times New Roman"/>
                  <w:color w:val="0000FF"/>
                  <w:u w:val="single"/>
                </w:rPr>
                <w:t>a</w:t>
              </w:r>
              <w:r w:rsidRPr="00612D01">
                <w:rPr>
                  <w:rFonts w:ascii="Times New Roman" w:hAnsi="Times New Roman"/>
                  <w:color w:val="0000FF"/>
                  <w:u w:val="single"/>
                  <w:lang w:val="ru-RU"/>
                </w:rPr>
                <w:t>65</w:t>
              </w:r>
              <w:r>
                <w:rPr>
                  <w:rFonts w:ascii="Times New Roman" w:hAnsi="Times New Roman"/>
                  <w:color w:val="0000FF"/>
                  <w:u w:val="single"/>
                </w:rPr>
                <w:t>a</w:t>
              </w:r>
              <w:r w:rsidRPr="00612D01">
                <w:rPr>
                  <w:rFonts w:ascii="Times New Roman" w:hAnsi="Times New Roman"/>
                  <w:color w:val="0000FF"/>
                  <w:u w:val="single"/>
                  <w:lang w:val="ru-RU"/>
                </w:rPr>
                <w:t>91</w:t>
              </w:r>
            </w:hyperlink>
          </w:p>
        </w:tc>
      </w:tr>
      <w:tr w:rsidR="00612D01" w:rsidRPr="00612D01" w:rsidTr="00C9347E">
        <w:trPr>
          <w:trHeight w:val="144"/>
          <w:tblCellSpacing w:w="20" w:type="nil"/>
        </w:trPr>
        <w:tc>
          <w:tcPr>
            <w:tcW w:w="570" w:type="dxa"/>
            <w:tcMar>
              <w:top w:w="50" w:type="dxa"/>
              <w:left w:w="100" w:type="dxa"/>
            </w:tcMar>
            <w:vAlign w:val="center"/>
          </w:tcPr>
          <w:p w:rsidR="00612D01" w:rsidRDefault="00612D01" w:rsidP="00C9347E">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612D01" w:rsidRDefault="00612D01" w:rsidP="00C9347E">
            <w:pPr>
              <w:spacing w:after="0"/>
              <w:ind w:left="135"/>
              <w:jc w:val="center"/>
            </w:pPr>
          </w:p>
        </w:tc>
        <w:tc>
          <w:tcPr>
            <w:tcW w:w="1744" w:type="dxa"/>
            <w:tcMar>
              <w:top w:w="50" w:type="dxa"/>
              <w:left w:w="100" w:type="dxa"/>
            </w:tcMar>
            <w:vAlign w:val="center"/>
          </w:tcPr>
          <w:p w:rsidR="00612D01" w:rsidRDefault="00612D01" w:rsidP="00C9347E">
            <w:pPr>
              <w:spacing w:after="0"/>
              <w:ind w:left="135"/>
              <w:jc w:val="center"/>
            </w:pPr>
          </w:p>
        </w:tc>
        <w:tc>
          <w:tcPr>
            <w:tcW w:w="253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f</w:t>
              </w:r>
              <w:r w:rsidRPr="00612D01">
                <w:rPr>
                  <w:rFonts w:ascii="Times New Roman" w:hAnsi="Times New Roman"/>
                  <w:color w:val="0000FF"/>
                  <w:u w:val="single"/>
                  <w:lang w:val="ru-RU"/>
                </w:rPr>
                <w:t>6</w:t>
              </w:r>
              <w:r>
                <w:rPr>
                  <w:rFonts w:ascii="Times New Roman" w:hAnsi="Times New Roman"/>
                  <w:color w:val="0000FF"/>
                  <w:u w:val="single"/>
                </w:rPr>
                <w:t>a</w:t>
              </w:r>
              <w:r w:rsidRPr="00612D01">
                <w:rPr>
                  <w:rFonts w:ascii="Times New Roman" w:hAnsi="Times New Roman"/>
                  <w:color w:val="0000FF"/>
                  <w:u w:val="single"/>
                  <w:lang w:val="ru-RU"/>
                </w:rPr>
                <w:t>65</w:t>
              </w:r>
              <w:r>
                <w:rPr>
                  <w:rFonts w:ascii="Times New Roman" w:hAnsi="Times New Roman"/>
                  <w:color w:val="0000FF"/>
                  <w:u w:val="single"/>
                </w:rPr>
                <w:t>a</w:t>
              </w:r>
              <w:r w:rsidRPr="00612D01">
                <w:rPr>
                  <w:rFonts w:ascii="Times New Roman" w:hAnsi="Times New Roman"/>
                  <w:color w:val="0000FF"/>
                  <w:u w:val="single"/>
                  <w:lang w:val="ru-RU"/>
                </w:rPr>
                <w:t>91</w:t>
              </w:r>
            </w:hyperlink>
          </w:p>
        </w:tc>
      </w:tr>
      <w:tr w:rsidR="00612D01" w:rsidRPr="00612D01" w:rsidTr="00C9347E">
        <w:trPr>
          <w:trHeight w:val="144"/>
          <w:tblCellSpacing w:w="20" w:type="nil"/>
        </w:trPr>
        <w:tc>
          <w:tcPr>
            <w:tcW w:w="570" w:type="dxa"/>
            <w:tcMar>
              <w:top w:w="50" w:type="dxa"/>
              <w:left w:w="100" w:type="dxa"/>
            </w:tcMar>
            <w:vAlign w:val="center"/>
          </w:tcPr>
          <w:p w:rsidR="00612D01" w:rsidRDefault="00612D01" w:rsidP="00C9347E">
            <w:pPr>
              <w:spacing w:after="0"/>
            </w:pPr>
            <w:r>
              <w:rPr>
                <w:rFonts w:ascii="Times New Roman" w:hAnsi="Times New Roman"/>
                <w:color w:val="000000"/>
                <w:sz w:val="24"/>
              </w:rPr>
              <w:t>2.7</w:t>
            </w:r>
          </w:p>
        </w:tc>
        <w:tc>
          <w:tcPr>
            <w:tcW w:w="3256" w:type="dxa"/>
            <w:tcMar>
              <w:top w:w="50" w:type="dxa"/>
              <w:left w:w="100" w:type="dxa"/>
            </w:tcMar>
            <w:vAlign w:val="center"/>
          </w:tcPr>
          <w:p w:rsidR="00612D01" w:rsidRDefault="00612D01" w:rsidP="00C9347E">
            <w:pPr>
              <w:spacing w:after="0"/>
              <w:ind w:left="135"/>
            </w:pPr>
            <w:r w:rsidRPr="00612D01">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w:t>
            </w:r>
            <w:r>
              <w:rPr>
                <w:rFonts w:ascii="Times New Roman" w:hAnsi="Times New Roman"/>
                <w:color w:val="000000"/>
                <w:sz w:val="24"/>
              </w:rPr>
              <w:t>Поэма «Реквием».</w:t>
            </w:r>
          </w:p>
        </w:tc>
        <w:tc>
          <w:tcPr>
            <w:tcW w:w="938" w:type="dxa"/>
            <w:tcMar>
              <w:top w:w="50" w:type="dxa"/>
              <w:left w:w="100" w:type="dxa"/>
            </w:tcMar>
            <w:vAlign w:val="center"/>
          </w:tcPr>
          <w:p w:rsidR="00612D01" w:rsidRDefault="00612D01" w:rsidP="00C9347E">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612D01" w:rsidRDefault="00612D01" w:rsidP="00C9347E">
            <w:pPr>
              <w:spacing w:after="0"/>
              <w:ind w:left="135"/>
              <w:jc w:val="center"/>
            </w:pPr>
          </w:p>
        </w:tc>
        <w:tc>
          <w:tcPr>
            <w:tcW w:w="1744" w:type="dxa"/>
            <w:tcMar>
              <w:top w:w="50" w:type="dxa"/>
              <w:left w:w="100" w:type="dxa"/>
            </w:tcMar>
            <w:vAlign w:val="center"/>
          </w:tcPr>
          <w:p w:rsidR="00612D01" w:rsidRDefault="00612D01" w:rsidP="00C9347E">
            <w:pPr>
              <w:spacing w:after="0"/>
              <w:ind w:left="135"/>
              <w:jc w:val="center"/>
            </w:pPr>
          </w:p>
        </w:tc>
        <w:tc>
          <w:tcPr>
            <w:tcW w:w="253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f</w:t>
              </w:r>
              <w:r w:rsidRPr="00612D01">
                <w:rPr>
                  <w:rFonts w:ascii="Times New Roman" w:hAnsi="Times New Roman"/>
                  <w:color w:val="0000FF"/>
                  <w:u w:val="single"/>
                  <w:lang w:val="ru-RU"/>
                </w:rPr>
                <w:t>6</w:t>
              </w:r>
              <w:r>
                <w:rPr>
                  <w:rFonts w:ascii="Times New Roman" w:hAnsi="Times New Roman"/>
                  <w:color w:val="0000FF"/>
                  <w:u w:val="single"/>
                </w:rPr>
                <w:t>a</w:t>
              </w:r>
              <w:r w:rsidRPr="00612D01">
                <w:rPr>
                  <w:rFonts w:ascii="Times New Roman" w:hAnsi="Times New Roman"/>
                  <w:color w:val="0000FF"/>
                  <w:u w:val="single"/>
                  <w:lang w:val="ru-RU"/>
                </w:rPr>
                <w:t>65</w:t>
              </w:r>
              <w:r>
                <w:rPr>
                  <w:rFonts w:ascii="Times New Roman" w:hAnsi="Times New Roman"/>
                  <w:color w:val="0000FF"/>
                  <w:u w:val="single"/>
                </w:rPr>
                <w:t>a</w:t>
              </w:r>
              <w:r w:rsidRPr="00612D01">
                <w:rPr>
                  <w:rFonts w:ascii="Times New Roman" w:hAnsi="Times New Roman"/>
                  <w:color w:val="0000FF"/>
                  <w:u w:val="single"/>
                  <w:lang w:val="ru-RU"/>
                </w:rPr>
                <w:t>91</w:t>
              </w:r>
            </w:hyperlink>
          </w:p>
        </w:tc>
      </w:tr>
      <w:tr w:rsidR="00612D01" w:rsidRPr="00612D01" w:rsidTr="00C9347E">
        <w:trPr>
          <w:trHeight w:val="144"/>
          <w:tblCellSpacing w:w="20" w:type="nil"/>
        </w:trPr>
        <w:tc>
          <w:tcPr>
            <w:tcW w:w="570" w:type="dxa"/>
            <w:tcMar>
              <w:top w:w="50" w:type="dxa"/>
              <w:left w:w="100" w:type="dxa"/>
            </w:tcMar>
            <w:vAlign w:val="center"/>
          </w:tcPr>
          <w:p w:rsidR="00612D01" w:rsidRDefault="00612D01" w:rsidP="00C9347E">
            <w:pPr>
              <w:spacing w:after="0"/>
            </w:pPr>
            <w:r>
              <w:rPr>
                <w:rFonts w:ascii="Times New Roman" w:hAnsi="Times New Roman"/>
                <w:color w:val="000000"/>
                <w:sz w:val="24"/>
              </w:rPr>
              <w:t>2.8</w:t>
            </w:r>
          </w:p>
        </w:tc>
        <w:tc>
          <w:tcPr>
            <w:tcW w:w="325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612D01" w:rsidRDefault="00612D01" w:rsidP="00C9347E">
            <w:pPr>
              <w:spacing w:after="0"/>
              <w:ind w:left="135"/>
              <w:jc w:val="center"/>
            </w:pPr>
          </w:p>
        </w:tc>
        <w:tc>
          <w:tcPr>
            <w:tcW w:w="1744" w:type="dxa"/>
            <w:tcMar>
              <w:top w:w="50" w:type="dxa"/>
              <w:left w:w="100" w:type="dxa"/>
            </w:tcMar>
            <w:vAlign w:val="center"/>
          </w:tcPr>
          <w:p w:rsidR="00612D01" w:rsidRDefault="00612D01" w:rsidP="00C9347E">
            <w:pPr>
              <w:spacing w:after="0"/>
              <w:ind w:left="135"/>
              <w:jc w:val="center"/>
            </w:pPr>
          </w:p>
        </w:tc>
        <w:tc>
          <w:tcPr>
            <w:tcW w:w="253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f</w:t>
              </w:r>
              <w:r w:rsidRPr="00612D01">
                <w:rPr>
                  <w:rFonts w:ascii="Times New Roman" w:hAnsi="Times New Roman"/>
                  <w:color w:val="0000FF"/>
                  <w:u w:val="single"/>
                  <w:lang w:val="ru-RU"/>
                </w:rPr>
                <w:t>6</w:t>
              </w:r>
              <w:r>
                <w:rPr>
                  <w:rFonts w:ascii="Times New Roman" w:hAnsi="Times New Roman"/>
                  <w:color w:val="0000FF"/>
                  <w:u w:val="single"/>
                </w:rPr>
                <w:t>a</w:t>
              </w:r>
              <w:r w:rsidRPr="00612D01">
                <w:rPr>
                  <w:rFonts w:ascii="Times New Roman" w:hAnsi="Times New Roman"/>
                  <w:color w:val="0000FF"/>
                  <w:u w:val="single"/>
                  <w:lang w:val="ru-RU"/>
                </w:rPr>
                <w:t>65</w:t>
              </w:r>
              <w:r>
                <w:rPr>
                  <w:rFonts w:ascii="Times New Roman" w:hAnsi="Times New Roman"/>
                  <w:color w:val="0000FF"/>
                  <w:u w:val="single"/>
                </w:rPr>
                <w:t>a</w:t>
              </w:r>
              <w:r w:rsidRPr="00612D01">
                <w:rPr>
                  <w:rFonts w:ascii="Times New Roman" w:hAnsi="Times New Roman"/>
                  <w:color w:val="0000FF"/>
                  <w:u w:val="single"/>
                  <w:lang w:val="ru-RU"/>
                </w:rPr>
                <w:t>91</w:t>
              </w:r>
            </w:hyperlink>
          </w:p>
        </w:tc>
      </w:tr>
      <w:tr w:rsidR="00612D01" w:rsidRPr="00612D01" w:rsidTr="00C9347E">
        <w:trPr>
          <w:trHeight w:val="144"/>
          <w:tblCellSpacing w:w="20" w:type="nil"/>
        </w:trPr>
        <w:tc>
          <w:tcPr>
            <w:tcW w:w="570" w:type="dxa"/>
            <w:tcMar>
              <w:top w:w="50" w:type="dxa"/>
              <w:left w:w="100" w:type="dxa"/>
            </w:tcMar>
            <w:vAlign w:val="center"/>
          </w:tcPr>
          <w:p w:rsidR="00612D01" w:rsidRDefault="00612D01" w:rsidP="00C9347E">
            <w:pPr>
              <w:spacing w:after="0"/>
            </w:pPr>
            <w:r>
              <w:rPr>
                <w:rFonts w:ascii="Times New Roman" w:hAnsi="Times New Roman"/>
                <w:color w:val="000000"/>
                <w:sz w:val="24"/>
              </w:rPr>
              <w:t>2.9</w:t>
            </w:r>
          </w:p>
        </w:tc>
        <w:tc>
          <w:tcPr>
            <w:tcW w:w="325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М. А. Шолохов. Роман-эпопея «Тихий Дон» (избранные главы)</w:t>
            </w:r>
          </w:p>
        </w:tc>
        <w:tc>
          <w:tcPr>
            <w:tcW w:w="938"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612D01" w:rsidRDefault="00612D01" w:rsidP="00C9347E">
            <w:pPr>
              <w:spacing w:after="0"/>
              <w:ind w:left="135"/>
              <w:jc w:val="center"/>
            </w:pPr>
          </w:p>
        </w:tc>
        <w:tc>
          <w:tcPr>
            <w:tcW w:w="1744" w:type="dxa"/>
            <w:tcMar>
              <w:top w:w="50" w:type="dxa"/>
              <w:left w:w="100" w:type="dxa"/>
            </w:tcMar>
            <w:vAlign w:val="center"/>
          </w:tcPr>
          <w:p w:rsidR="00612D01" w:rsidRDefault="00612D01" w:rsidP="00C9347E">
            <w:pPr>
              <w:spacing w:after="0"/>
              <w:ind w:left="135"/>
              <w:jc w:val="center"/>
            </w:pPr>
          </w:p>
        </w:tc>
        <w:tc>
          <w:tcPr>
            <w:tcW w:w="253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f</w:t>
              </w:r>
              <w:r w:rsidRPr="00612D01">
                <w:rPr>
                  <w:rFonts w:ascii="Times New Roman" w:hAnsi="Times New Roman"/>
                  <w:color w:val="0000FF"/>
                  <w:u w:val="single"/>
                  <w:lang w:val="ru-RU"/>
                </w:rPr>
                <w:t>6</w:t>
              </w:r>
              <w:r>
                <w:rPr>
                  <w:rFonts w:ascii="Times New Roman" w:hAnsi="Times New Roman"/>
                  <w:color w:val="0000FF"/>
                  <w:u w:val="single"/>
                </w:rPr>
                <w:t>a</w:t>
              </w:r>
              <w:r w:rsidRPr="00612D01">
                <w:rPr>
                  <w:rFonts w:ascii="Times New Roman" w:hAnsi="Times New Roman"/>
                  <w:color w:val="0000FF"/>
                  <w:u w:val="single"/>
                  <w:lang w:val="ru-RU"/>
                </w:rPr>
                <w:t>65</w:t>
              </w:r>
              <w:r>
                <w:rPr>
                  <w:rFonts w:ascii="Times New Roman" w:hAnsi="Times New Roman"/>
                  <w:color w:val="0000FF"/>
                  <w:u w:val="single"/>
                </w:rPr>
                <w:t>a</w:t>
              </w:r>
              <w:r w:rsidRPr="00612D01">
                <w:rPr>
                  <w:rFonts w:ascii="Times New Roman" w:hAnsi="Times New Roman"/>
                  <w:color w:val="0000FF"/>
                  <w:u w:val="single"/>
                  <w:lang w:val="ru-RU"/>
                </w:rPr>
                <w:t>91</w:t>
              </w:r>
            </w:hyperlink>
          </w:p>
        </w:tc>
      </w:tr>
      <w:tr w:rsidR="00612D01" w:rsidRPr="00612D01" w:rsidTr="00C9347E">
        <w:trPr>
          <w:trHeight w:val="144"/>
          <w:tblCellSpacing w:w="20" w:type="nil"/>
        </w:trPr>
        <w:tc>
          <w:tcPr>
            <w:tcW w:w="570" w:type="dxa"/>
            <w:tcMar>
              <w:top w:w="50" w:type="dxa"/>
              <w:left w:w="100" w:type="dxa"/>
            </w:tcMar>
            <w:vAlign w:val="center"/>
          </w:tcPr>
          <w:p w:rsidR="00612D01" w:rsidRDefault="00612D01" w:rsidP="00C9347E">
            <w:pPr>
              <w:spacing w:after="0"/>
            </w:pPr>
            <w:r>
              <w:rPr>
                <w:rFonts w:ascii="Times New Roman" w:hAnsi="Times New Roman"/>
                <w:color w:val="000000"/>
                <w:sz w:val="24"/>
              </w:rPr>
              <w:t>2.10</w:t>
            </w:r>
          </w:p>
        </w:tc>
        <w:tc>
          <w:tcPr>
            <w:tcW w:w="325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М. А. Булгаков. Романы «Белая гвардия», «Мастер и Маргарита» (один роман по выбору)</w:t>
            </w:r>
          </w:p>
        </w:tc>
        <w:tc>
          <w:tcPr>
            <w:tcW w:w="938"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612D01" w:rsidRDefault="00612D01" w:rsidP="00C9347E">
            <w:pPr>
              <w:spacing w:after="0"/>
              <w:ind w:left="135"/>
              <w:jc w:val="center"/>
            </w:pPr>
          </w:p>
        </w:tc>
        <w:tc>
          <w:tcPr>
            <w:tcW w:w="1744" w:type="dxa"/>
            <w:tcMar>
              <w:top w:w="50" w:type="dxa"/>
              <w:left w:w="100" w:type="dxa"/>
            </w:tcMar>
            <w:vAlign w:val="center"/>
          </w:tcPr>
          <w:p w:rsidR="00612D01" w:rsidRDefault="00612D01" w:rsidP="00C9347E">
            <w:pPr>
              <w:spacing w:after="0"/>
              <w:ind w:left="135"/>
              <w:jc w:val="center"/>
            </w:pPr>
          </w:p>
        </w:tc>
        <w:tc>
          <w:tcPr>
            <w:tcW w:w="253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f</w:t>
              </w:r>
              <w:r w:rsidRPr="00612D01">
                <w:rPr>
                  <w:rFonts w:ascii="Times New Roman" w:hAnsi="Times New Roman"/>
                  <w:color w:val="0000FF"/>
                  <w:u w:val="single"/>
                  <w:lang w:val="ru-RU"/>
                </w:rPr>
                <w:t>6</w:t>
              </w:r>
              <w:r>
                <w:rPr>
                  <w:rFonts w:ascii="Times New Roman" w:hAnsi="Times New Roman"/>
                  <w:color w:val="0000FF"/>
                  <w:u w:val="single"/>
                </w:rPr>
                <w:t>a</w:t>
              </w:r>
              <w:r w:rsidRPr="00612D01">
                <w:rPr>
                  <w:rFonts w:ascii="Times New Roman" w:hAnsi="Times New Roman"/>
                  <w:color w:val="0000FF"/>
                  <w:u w:val="single"/>
                  <w:lang w:val="ru-RU"/>
                </w:rPr>
                <w:t>65</w:t>
              </w:r>
              <w:r>
                <w:rPr>
                  <w:rFonts w:ascii="Times New Roman" w:hAnsi="Times New Roman"/>
                  <w:color w:val="0000FF"/>
                  <w:u w:val="single"/>
                </w:rPr>
                <w:t>a</w:t>
              </w:r>
              <w:r w:rsidRPr="00612D01">
                <w:rPr>
                  <w:rFonts w:ascii="Times New Roman" w:hAnsi="Times New Roman"/>
                  <w:color w:val="0000FF"/>
                  <w:u w:val="single"/>
                  <w:lang w:val="ru-RU"/>
                </w:rPr>
                <w:t>91</w:t>
              </w:r>
            </w:hyperlink>
          </w:p>
        </w:tc>
      </w:tr>
      <w:tr w:rsidR="00612D01" w:rsidRPr="00612D01" w:rsidTr="00C9347E">
        <w:trPr>
          <w:trHeight w:val="144"/>
          <w:tblCellSpacing w:w="20" w:type="nil"/>
        </w:trPr>
        <w:tc>
          <w:tcPr>
            <w:tcW w:w="570" w:type="dxa"/>
            <w:tcMar>
              <w:top w:w="50" w:type="dxa"/>
              <w:left w:w="100" w:type="dxa"/>
            </w:tcMar>
            <w:vAlign w:val="center"/>
          </w:tcPr>
          <w:p w:rsidR="00612D01" w:rsidRDefault="00612D01" w:rsidP="00C9347E">
            <w:pPr>
              <w:spacing w:after="0"/>
            </w:pPr>
            <w:r>
              <w:rPr>
                <w:rFonts w:ascii="Times New Roman" w:hAnsi="Times New Roman"/>
                <w:color w:val="000000"/>
                <w:sz w:val="24"/>
              </w:rPr>
              <w:lastRenderedPageBreak/>
              <w:t>2.11</w:t>
            </w:r>
          </w:p>
        </w:tc>
        <w:tc>
          <w:tcPr>
            <w:tcW w:w="325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А. П. Платонов. Рассказы и повести (одно произведение по выбору).Например, «В прекрасном и яростном мире», «Котлован», «Возвращение» и др.</w:t>
            </w:r>
          </w:p>
        </w:tc>
        <w:tc>
          <w:tcPr>
            <w:tcW w:w="938"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612D01" w:rsidRDefault="00612D01" w:rsidP="00C9347E">
            <w:pPr>
              <w:spacing w:after="0"/>
              <w:ind w:left="135"/>
              <w:jc w:val="center"/>
            </w:pPr>
          </w:p>
        </w:tc>
        <w:tc>
          <w:tcPr>
            <w:tcW w:w="1744" w:type="dxa"/>
            <w:tcMar>
              <w:top w:w="50" w:type="dxa"/>
              <w:left w:w="100" w:type="dxa"/>
            </w:tcMar>
            <w:vAlign w:val="center"/>
          </w:tcPr>
          <w:p w:rsidR="00612D01" w:rsidRDefault="00612D01" w:rsidP="00C9347E">
            <w:pPr>
              <w:spacing w:after="0"/>
              <w:ind w:left="135"/>
              <w:jc w:val="center"/>
            </w:pPr>
          </w:p>
        </w:tc>
        <w:tc>
          <w:tcPr>
            <w:tcW w:w="253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f</w:t>
              </w:r>
              <w:r w:rsidRPr="00612D01">
                <w:rPr>
                  <w:rFonts w:ascii="Times New Roman" w:hAnsi="Times New Roman"/>
                  <w:color w:val="0000FF"/>
                  <w:u w:val="single"/>
                  <w:lang w:val="ru-RU"/>
                </w:rPr>
                <w:t>6</w:t>
              </w:r>
              <w:r>
                <w:rPr>
                  <w:rFonts w:ascii="Times New Roman" w:hAnsi="Times New Roman"/>
                  <w:color w:val="0000FF"/>
                  <w:u w:val="single"/>
                </w:rPr>
                <w:t>a</w:t>
              </w:r>
              <w:r w:rsidRPr="00612D01">
                <w:rPr>
                  <w:rFonts w:ascii="Times New Roman" w:hAnsi="Times New Roman"/>
                  <w:color w:val="0000FF"/>
                  <w:u w:val="single"/>
                  <w:lang w:val="ru-RU"/>
                </w:rPr>
                <w:t>65</w:t>
              </w:r>
              <w:r>
                <w:rPr>
                  <w:rFonts w:ascii="Times New Roman" w:hAnsi="Times New Roman"/>
                  <w:color w:val="0000FF"/>
                  <w:u w:val="single"/>
                </w:rPr>
                <w:t>a</w:t>
              </w:r>
              <w:r w:rsidRPr="00612D01">
                <w:rPr>
                  <w:rFonts w:ascii="Times New Roman" w:hAnsi="Times New Roman"/>
                  <w:color w:val="0000FF"/>
                  <w:u w:val="single"/>
                  <w:lang w:val="ru-RU"/>
                </w:rPr>
                <w:t>91</w:t>
              </w:r>
            </w:hyperlink>
          </w:p>
        </w:tc>
      </w:tr>
      <w:tr w:rsidR="00612D01" w:rsidRPr="00612D01" w:rsidTr="00C9347E">
        <w:trPr>
          <w:trHeight w:val="144"/>
          <w:tblCellSpacing w:w="20" w:type="nil"/>
        </w:trPr>
        <w:tc>
          <w:tcPr>
            <w:tcW w:w="570" w:type="dxa"/>
            <w:tcMar>
              <w:top w:w="50" w:type="dxa"/>
              <w:left w:w="100" w:type="dxa"/>
            </w:tcMar>
            <w:vAlign w:val="center"/>
          </w:tcPr>
          <w:p w:rsidR="00612D01" w:rsidRDefault="00612D01" w:rsidP="00C9347E">
            <w:pPr>
              <w:spacing w:after="0"/>
            </w:pPr>
            <w:r>
              <w:rPr>
                <w:rFonts w:ascii="Times New Roman" w:hAnsi="Times New Roman"/>
                <w:color w:val="000000"/>
                <w:sz w:val="24"/>
              </w:rPr>
              <w:t>2.12</w:t>
            </w:r>
          </w:p>
        </w:tc>
        <w:tc>
          <w:tcPr>
            <w:tcW w:w="325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612D01" w:rsidRDefault="00612D01" w:rsidP="00C9347E">
            <w:pPr>
              <w:spacing w:after="0"/>
              <w:ind w:left="135"/>
              <w:jc w:val="center"/>
            </w:pPr>
          </w:p>
        </w:tc>
        <w:tc>
          <w:tcPr>
            <w:tcW w:w="1744" w:type="dxa"/>
            <w:tcMar>
              <w:top w:w="50" w:type="dxa"/>
              <w:left w:w="100" w:type="dxa"/>
            </w:tcMar>
            <w:vAlign w:val="center"/>
          </w:tcPr>
          <w:p w:rsidR="00612D01" w:rsidRDefault="00612D01" w:rsidP="00C9347E">
            <w:pPr>
              <w:spacing w:after="0"/>
              <w:ind w:left="135"/>
              <w:jc w:val="center"/>
            </w:pPr>
          </w:p>
        </w:tc>
        <w:tc>
          <w:tcPr>
            <w:tcW w:w="253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f</w:t>
              </w:r>
              <w:r w:rsidRPr="00612D01">
                <w:rPr>
                  <w:rFonts w:ascii="Times New Roman" w:hAnsi="Times New Roman"/>
                  <w:color w:val="0000FF"/>
                  <w:u w:val="single"/>
                  <w:lang w:val="ru-RU"/>
                </w:rPr>
                <w:t>6</w:t>
              </w:r>
              <w:r>
                <w:rPr>
                  <w:rFonts w:ascii="Times New Roman" w:hAnsi="Times New Roman"/>
                  <w:color w:val="0000FF"/>
                  <w:u w:val="single"/>
                </w:rPr>
                <w:t>a</w:t>
              </w:r>
              <w:r w:rsidRPr="00612D01">
                <w:rPr>
                  <w:rFonts w:ascii="Times New Roman" w:hAnsi="Times New Roman"/>
                  <w:color w:val="0000FF"/>
                  <w:u w:val="single"/>
                  <w:lang w:val="ru-RU"/>
                </w:rPr>
                <w:t>65</w:t>
              </w:r>
              <w:r>
                <w:rPr>
                  <w:rFonts w:ascii="Times New Roman" w:hAnsi="Times New Roman"/>
                  <w:color w:val="0000FF"/>
                  <w:u w:val="single"/>
                </w:rPr>
                <w:t>a</w:t>
              </w:r>
              <w:r w:rsidRPr="00612D01">
                <w:rPr>
                  <w:rFonts w:ascii="Times New Roman" w:hAnsi="Times New Roman"/>
                  <w:color w:val="0000FF"/>
                  <w:u w:val="single"/>
                  <w:lang w:val="ru-RU"/>
                </w:rPr>
                <w:t>91</w:t>
              </w:r>
            </w:hyperlink>
          </w:p>
        </w:tc>
      </w:tr>
      <w:tr w:rsidR="00612D01" w:rsidRPr="00612D01" w:rsidTr="00C9347E">
        <w:trPr>
          <w:trHeight w:val="144"/>
          <w:tblCellSpacing w:w="20" w:type="nil"/>
        </w:trPr>
        <w:tc>
          <w:tcPr>
            <w:tcW w:w="570" w:type="dxa"/>
            <w:tcMar>
              <w:top w:w="50" w:type="dxa"/>
              <w:left w:w="100" w:type="dxa"/>
            </w:tcMar>
            <w:vAlign w:val="center"/>
          </w:tcPr>
          <w:p w:rsidR="00612D01" w:rsidRDefault="00612D01" w:rsidP="00C9347E">
            <w:pPr>
              <w:spacing w:after="0"/>
            </w:pPr>
            <w:r>
              <w:rPr>
                <w:rFonts w:ascii="Times New Roman" w:hAnsi="Times New Roman"/>
                <w:color w:val="000000"/>
                <w:sz w:val="24"/>
              </w:rPr>
              <w:t>2.13</w:t>
            </w:r>
          </w:p>
        </w:tc>
        <w:tc>
          <w:tcPr>
            <w:tcW w:w="325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612D01" w:rsidRDefault="00612D01" w:rsidP="00C9347E">
            <w:pPr>
              <w:spacing w:after="0"/>
              <w:ind w:left="135"/>
              <w:jc w:val="center"/>
            </w:pPr>
          </w:p>
        </w:tc>
        <w:tc>
          <w:tcPr>
            <w:tcW w:w="1744" w:type="dxa"/>
            <w:tcMar>
              <w:top w:w="50" w:type="dxa"/>
              <w:left w:w="100" w:type="dxa"/>
            </w:tcMar>
            <w:vAlign w:val="center"/>
          </w:tcPr>
          <w:p w:rsidR="00612D01" w:rsidRDefault="00612D01" w:rsidP="00C9347E">
            <w:pPr>
              <w:spacing w:after="0"/>
              <w:ind w:left="135"/>
              <w:jc w:val="center"/>
            </w:pPr>
          </w:p>
        </w:tc>
        <w:tc>
          <w:tcPr>
            <w:tcW w:w="253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f</w:t>
              </w:r>
              <w:r w:rsidRPr="00612D01">
                <w:rPr>
                  <w:rFonts w:ascii="Times New Roman" w:hAnsi="Times New Roman"/>
                  <w:color w:val="0000FF"/>
                  <w:u w:val="single"/>
                  <w:lang w:val="ru-RU"/>
                </w:rPr>
                <w:t>6</w:t>
              </w:r>
              <w:r>
                <w:rPr>
                  <w:rFonts w:ascii="Times New Roman" w:hAnsi="Times New Roman"/>
                  <w:color w:val="0000FF"/>
                  <w:u w:val="single"/>
                </w:rPr>
                <w:t>a</w:t>
              </w:r>
              <w:r w:rsidRPr="00612D01">
                <w:rPr>
                  <w:rFonts w:ascii="Times New Roman" w:hAnsi="Times New Roman"/>
                  <w:color w:val="0000FF"/>
                  <w:u w:val="single"/>
                  <w:lang w:val="ru-RU"/>
                </w:rPr>
                <w:t>65</w:t>
              </w:r>
              <w:r>
                <w:rPr>
                  <w:rFonts w:ascii="Times New Roman" w:hAnsi="Times New Roman"/>
                  <w:color w:val="0000FF"/>
                  <w:u w:val="single"/>
                </w:rPr>
                <w:t>a</w:t>
              </w:r>
              <w:r w:rsidRPr="00612D01">
                <w:rPr>
                  <w:rFonts w:ascii="Times New Roman" w:hAnsi="Times New Roman"/>
                  <w:color w:val="0000FF"/>
                  <w:u w:val="single"/>
                  <w:lang w:val="ru-RU"/>
                </w:rPr>
                <w:t>91</w:t>
              </w:r>
            </w:hyperlink>
          </w:p>
        </w:tc>
      </w:tr>
      <w:tr w:rsidR="00612D01" w:rsidRPr="00612D01" w:rsidTr="00C9347E">
        <w:trPr>
          <w:trHeight w:val="144"/>
          <w:tblCellSpacing w:w="20" w:type="nil"/>
        </w:trPr>
        <w:tc>
          <w:tcPr>
            <w:tcW w:w="570" w:type="dxa"/>
            <w:tcMar>
              <w:top w:w="50" w:type="dxa"/>
              <w:left w:w="100" w:type="dxa"/>
            </w:tcMar>
            <w:vAlign w:val="center"/>
          </w:tcPr>
          <w:p w:rsidR="00612D01" w:rsidRDefault="00612D01" w:rsidP="00C9347E">
            <w:pPr>
              <w:spacing w:after="0"/>
            </w:pPr>
            <w:r>
              <w:rPr>
                <w:rFonts w:ascii="Times New Roman" w:hAnsi="Times New Roman"/>
                <w:color w:val="000000"/>
                <w:sz w:val="24"/>
              </w:rPr>
              <w:t>2.14</w:t>
            </w:r>
          </w:p>
        </w:tc>
        <w:tc>
          <w:tcPr>
            <w:tcW w:w="325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А.А.Фадеев. Роман «Молодая гвардия»</w:t>
            </w:r>
          </w:p>
        </w:tc>
        <w:tc>
          <w:tcPr>
            <w:tcW w:w="938"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612D01" w:rsidRDefault="00612D01" w:rsidP="00C9347E">
            <w:pPr>
              <w:spacing w:after="0"/>
              <w:ind w:left="135"/>
              <w:jc w:val="center"/>
            </w:pPr>
          </w:p>
        </w:tc>
        <w:tc>
          <w:tcPr>
            <w:tcW w:w="1744" w:type="dxa"/>
            <w:tcMar>
              <w:top w:w="50" w:type="dxa"/>
              <w:left w:w="100" w:type="dxa"/>
            </w:tcMar>
            <w:vAlign w:val="center"/>
          </w:tcPr>
          <w:p w:rsidR="00612D01" w:rsidRDefault="00612D01" w:rsidP="00C9347E">
            <w:pPr>
              <w:spacing w:after="0"/>
              <w:ind w:left="135"/>
              <w:jc w:val="center"/>
            </w:pPr>
          </w:p>
        </w:tc>
        <w:tc>
          <w:tcPr>
            <w:tcW w:w="253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f</w:t>
              </w:r>
              <w:r w:rsidRPr="00612D01">
                <w:rPr>
                  <w:rFonts w:ascii="Times New Roman" w:hAnsi="Times New Roman"/>
                  <w:color w:val="0000FF"/>
                  <w:u w:val="single"/>
                  <w:lang w:val="ru-RU"/>
                </w:rPr>
                <w:t>6</w:t>
              </w:r>
              <w:r>
                <w:rPr>
                  <w:rFonts w:ascii="Times New Roman" w:hAnsi="Times New Roman"/>
                  <w:color w:val="0000FF"/>
                  <w:u w:val="single"/>
                </w:rPr>
                <w:t>a</w:t>
              </w:r>
              <w:r w:rsidRPr="00612D01">
                <w:rPr>
                  <w:rFonts w:ascii="Times New Roman" w:hAnsi="Times New Roman"/>
                  <w:color w:val="0000FF"/>
                  <w:u w:val="single"/>
                  <w:lang w:val="ru-RU"/>
                </w:rPr>
                <w:t>65</w:t>
              </w:r>
              <w:r>
                <w:rPr>
                  <w:rFonts w:ascii="Times New Roman" w:hAnsi="Times New Roman"/>
                  <w:color w:val="0000FF"/>
                  <w:u w:val="single"/>
                </w:rPr>
                <w:t>a</w:t>
              </w:r>
              <w:r w:rsidRPr="00612D01">
                <w:rPr>
                  <w:rFonts w:ascii="Times New Roman" w:hAnsi="Times New Roman"/>
                  <w:color w:val="0000FF"/>
                  <w:u w:val="single"/>
                  <w:lang w:val="ru-RU"/>
                </w:rPr>
                <w:t>91</w:t>
              </w:r>
            </w:hyperlink>
          </w:p>
        </w:tc>
      </w:tr>
      <w:tr w:rsidR="00612D01" w:rsidRPr="00612D01" w:rsidTr="00C9347E">
        <w:trPr>
          <w:trHeight w:val="144"/>
          <w:tblCellSpacing w:w="20" w:type="nil"/>
        </w:trPr>
        <w:tc>
          <w:tcPr>
            <w:tcW w:w="570" w:type="dxa"/>
            <w:tcMar>
              <w:top w:w="50" w:type="dxa"/>
              <w:left w:w="100" w:type="dxa"/>
            </w:tcMar>
            <w:vAlign w:val="center"/>
          </w:tcPr>
          <w:p w:rsidR="00612D01" w:rsidRDefault="00612D01" w:rsidP="00C9347E">
            <w:pPr>
              <w:spacing w:after="0"/>
            </w:pPr>
            <w:r>
              <w:rPr>
                <w:rFonts w:ascii="Times New Roman" w:hAnsi="Times New Roman"/>
                <w:color w:val="000000"/>
                <w:sz w:val="24"/>
              </w:rPr>
              <w:lastRenderedPageBreak/>
              <w:t>2.15</w:t>
            </w:r>
          </w:p>
        </w:tc>
        <w:tc>
          <w:tcPr>
            <w:tcW w:w="325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В.О.Богомолов. Роман "В августе сорок четвертого"</w:t>
            </w:r>
          </w:p>
        </w:tc>
        <w:tc>
          <w:tcPr>
            <w:tcW w:w="938"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612D01" w:rsidRDefault="00612D01" w:rsidP="00C9347E">
            <w:pPr>
              <w:spacing w:after="0"/>
              <w:ind w:left="135"/>
              <w:jc w:val="center"/>
            </w:pPr>
          </w:p>
        </w:tc>
        <w:tc>
          <w:tcPr>
            <w:tcW w:w="1744" w:type="dxa"/>
            <w:tcMar>
              <w:top w:w="50" w:type="dxa"/>
              <w:left w:w="100" w:type="dxa"/>
            </w:tcMar>
            <w:vAlign w:val="center"/>
          </w:tcPr>
          <w:p w:rsidR="00612D01" w:rsidRDefault="00612D01" w:rsidP="00C9347E">
            <w:pPr>
              <w:spacing w:after="0"/>
              <w:ind w:left="135"/>
              <w:jc w:val="center"/>
            </w:pPr>
          </w:p>
        </w:tc>
        <w:tc>
          <w:tcPr>
            <w:tcW w:w="253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f</w:t>
              </w:r>
              <w:r w:rsidRPr="00612D01">
                <w:rPr>
                  <w:rFonts w:ascii="Times New Roman" w:hAnsi="Times New Roman"/>
                  <w:color w:val="0000FF"/>
                  <w:u w:val="single"/>
                  <w:lang w:val="ru-RU"/>
                </w:rPr>
                <w:t>6</w:t>
              </w:r>
              <w:r>
                <w:rPr>
                  <w:rFonts w:ascii="Times New Roman" w:hAnsi="Times New Roman"/>
                  <w:color w:val="0000FF"/>
                  <w:u w:val="single"/>
                </w:rPr>
                <w:t>a</w:t>
              </w:r>
              <w:r w:rsidRPr="00612D01">
                <w:rPr>
                  <w:rFonts w:ascii="Times New Roman" w:hAnsi="Times New Roman"/>
                  <w:color w:val="0000FF"/>
                  <w:u w:val="single"/>
                  <w:lang w:val="ru-RU"/>
                </w:rPr>
                <w:t>65</w:t>
              </w:r>
              <w:r>
                <w:rPr>
                  <w:rFonts w:ascii="Times New Roman" w:hAnsi="Times New Roman"/>
                  <w:color w:val="0000FF"/>
                  <w:u w:val="single"/>
                </w:rPr>
                <w:t>a</w:t>
              </w:r>
              <w:r w:rsidRPr="00612D01">
                <w:rPr>
                  <w:rFonts w:ascii="Times New Roman" w:hAnsi="Times New Roman"/>
                  <w:color w:val="0000FF"/>
                  <w:u w:val="single"/>
                  <w:lang w:val="ru-RU"/>
                </w:rPr>
                <w:t>91</w:t>
              </w:r>
            </w:hyperlink>
          </w:p>
        </w:tc>
      </w:tr>
      <w:tr w:rsidR="00612D01" w:rsidRPr="00612D01" w:rsidTr="00C9347E">
        <w:trPr>
          <w:trHeight w:val="144"/>
          <w:tblCellSpacing w:w="20" w:type="nil"/>
        </w:trPr>
        <w:tc>
          <w:tcPr>
            <w:tcW w:w="570" w:type="dxa"/>
            <w:tcMar>
              <w:top w:w="50" w:type="dxa"/>
              <w:left w:w="100" w:type="dxa"/>
            </w:tcMar>
            <w:vAlign w:val="center"/>
          </w:tcPr>
          <w:p w:rsidR="00612D01" w:rsidRDefault="00612D01" w:rsidP="00C9347E">
            <w:pPr>
              <w:spacing w:after="0"/>
            </w:pPr>
            <w:r>
              <w:rPr>
                <w:rFonts w:ascii="Times New Roman" w:hAnsi="Times New Roman"/>
                <w:color w:val="000000"/>
                <w:sz w:val="24"/>
              </w:rPr>
              <w:t>2.16</w:t>
            </w:r>
          </w:p>
        </w:tc>
        <w:tc>
          <w:tcPr>
            <w:tcW w:w="325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938"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612D01" w:rsidRDefault="00612D01" w:rsidP="00C9347E">
            <w:pPr>
              <w:spacing w:after="0"/>
              <w:ind w:left="135"/>
              <w:jc w:val="center"/>
            </w:pPr>
          </w:p>
        </w:tc>
        <w:tc>
          <w:tcPr>
            <w:tcW w:w="1744" w:type="dxa"/>
            <w:tcMar>
              <w:top w:w="50" w:type="dxa"/>
              <w:left w:w="100" w:type="dxa"/>
            </w:tcMar>
            <w:vAlign w:val="center"/>
          </w:tcPr>
          <w:p w:rsidR="00612D01" w:rsidRDefault="00612D01" w:rsidP="00C9347E">
            <w:pPr>
              <w:spacing w:after="0"/>
              <w:ind w:left="135"/>
              <w:jc w:val="center"/>
            </w:pPr>
          </w:p>
        </w:tc>
        <w:tc>
          <w:tcPr>
            <w:tcW w:w="253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f</w:t>
              </w:r>
              <w:r w:rsidRPr="00612D01">
                <w:rPr>
                  <w:rFonts w:ascii="Times New Roman" w:hAnsi="Times New Roman"/>
                  <w:color w:val="0000FF"/>
                  <w:u w:val="single"/>
                  <w:lang w:val="ru-RU"/>
                </w:rPr>
                <w:t>6</w:t>
              </w:r>
              <w:r>
                <w:rPr>
                  <w:rFonts w:ascii="Times New Roman" w:hAnsi="Times New Roman"/>
                  <w:color w:val="0000FF"/>
                  <w:u w:val="single"/>
                </w:rPr>
                <w:t>a</w:t>
              </w:r>
              <w:r w:rsidRPr="00612D01">
                <w:rPr>
                  <w:rFonts w:ascii="Times New Roman" w:hAnsi="Times New Roman"/>
                  <w:color w:val="0000FF"/>
                  <w:u w:val="single"/>
                  <w:lang w:val="ru-RU"/>
                </w:rPr>
                <w:t>65</w:t>
              </w:r>
              <w:r>
                <w:rPr>
                  <w:rFonts w:ascii="Times New Roman" w:hAnsi="Times New Roman"/>
                  <w:color w:val="0000FF"/>
                  <w:u w:val="single"/>
                </w:rPr>
                <w:t>a</w:t>
              </w:r>
              <w:r w:rsidRPr="00612D01">
                <w:rPr>
                  <w:rFonts w:ascii="Times New Roman" w:hAnsi="Times New Roman"/>
                  <w:color w:val="0000FF"/>
                  <w:u w:val="single"/>
                  <w:lang w:val="ru-RU"/>
                </w:rPr>
                <w:t>91</w:t>
              </w:r>
            </w:hyperlink>
          </w:p>
        </w:tc>
      </w:tr>
      <w:tr w:rsidR="00612D01" w:rsidRPr="00612D01" w:rsidTr="00C9347E">
        <w:trPr>
          <w:trHeight w:val="144"/>
          <w:tblCellSpacing w:w="20" w:type="nil"/>
        </w:trPr>
        <w:tc>
          <w:tcPr>
            <w:tcW w:w="570" w:type="dxa"/>
            <w:tcMar>
              <w:top w:w="50" w:type="dxa"/>
              <w:left w:w="100" w:type="dxa"/>
            </w:tcMar>
            <w:vAlign w:val="center"/>
          </w:tcPr>
          <w:p w:rsidR="00612D01" w:rsidRDefault="00612D01" w:rsidP="00C9347E">
            <w:pPr>
              <w:spacing w:after="0"/>
            </w:pPr>
            <w:r>
              <w:rPr>
                <w:rFonts w:ascii="Times New Roman" w:hAnsi="Times New Roman"/>
                <w:color w:val="000000"/>
                <w:sz w:val="24"/>
              </w:rPr>
              <w:t>2.17</w:t>
            </w:r>
          </w:p>
        </w:tc>
        <w:tc>
          <w:tcPr>
            <w:tcW w:w="3256" w:type="dxa"/>
            <w:tcMar>
              <w:top w:w="50" w:type="dxa"/>
              <w:left w:w="100" w:type="dxa"/>
            </w:tcMar>
            <w:vAlign w:val="center"/>
          </w:tcPr>
          <w:p w:rsidR="00612D01" w:rsidRDefault="00612D01" w:rsidP="00C9347E">
            <w:pPr>
              <w:spacing w:after="0"/>
              <w:ind w:left="135"/>
            </w:pPr>
            <w:r w:rsidRPr="00612D01">
              <w:rPr>
                <w:rFonts w:ascii="Times New Roman" w:hAnsi="Times New Roman"/>
                <w:color w:val="000000"/>
                <w:sz w:val="24"/>
                <w:lang w:val="ru-RU"/>
              </w:rPr>
              <w:t xml:space="preserve">Драматургия о Великой Отечественной войне. Пьесы (одно произведение по выбору). </w:t>
            </w:r>
            <w:r>
              <w:rPr>
                <w:rFonts w:ascii="Times New Roman" w:hAnsi="Times New Roman"/>
                <w:color w:val="000000"/>
                <w:sz w:val="24"/>
              </w:rPr>
              <w:t>Например, В. С. Розов «Вечно живые» и др.</w:t>
            </w:r>
          </w:p>
        </w:tc>
        <w:tc>
          <w:tcPr>
            <w:tcW w:w="938" w:type="dxa"/>
            <w:tcMar>
              <w:top w:w="50" w:type="dxa"/>
              <w:left w:w="100" w:type="dxa"/>
            </w:tcMar>
            <w:vAlign w:val="center"/>
          </w:tcPr>
          <w:p w:rsidR="00612D01" w:rsidRDefault="00612D01" w:rsidP="00C9347E">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612D01" w:rsidRDefault="00612D01" w:rsidP="00C9347E">
            <w:pPr>
              <w:spacing w:after="0"/>
              <w:ind w:left="135"/>
              <w:jc w:val="center"/>
            </w:pPr>
          </w:p>
        </w:tc>
        <w:tc>
          <w:tcPr>
            <w:tcW w:w="1744" w:type="dxa"/>
            <w:tcMar>
              <w:top w:w="50" w:type="dxa"/>
              <w:left w:w="100" w:type="dxa"/>
            </w:tcMar>
            <w:vAlign w:val="center"/>
          </w:tcPr>
          <w:p w:rsidR="00612D01" w:rsidRDefault="00612D01" w:rsidP="00C9347E">
            <w:pPr>
              <w:spacing w:after="0"/>
              <w:ind w:left="135"/>
              <w:jc w:val="center"/>
            </w:pPr>
          </w:p>
        </w:tc>
        <w:tc>
          <w:tcPr>
            <w:tcW w:w="253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f</w:t>
              </w:r>
              <w:r w:rsidRPr="00612D01">
                <w:rPr>
                  <w:rFonts w:ascii="Times New Roman" w:hAnsi="Times New Roman"/>
                  <w:color w:val="0000FF"/>
                  <w:u w:val="single"/>
                  <w:lang w:val="ru-RU"/>
                </w:rPr>
                <w:t>6</w:t>
              </w:r>
              <w:r>
                <w:rPr>
                  <w:rFonts w:ascii="Times New Roman" w:hAnsi="Times New Roman"/>
                  <w:color w:val="0000FF"/>
                  <w:u w:val="single"/>
                </w:rPr>
                <w:t>a</w:t>
              </w:r>
              <w:r w:rsidRPr="00612D01">
                <w:rPr>
                  <w:rFonts w:ascii="Times New Roman" w:hAnsi="Times New Roman"/>
                  <w:color w:val="0000FF"/>
                  <w:u w:val="single"/>
                  <w:lang w:val="ru-RU"/>
                </w:rPr>
                <w:t>65</w:t>
              </w:r>
              <w:r>
                <w:rPr>
                  <w:rFonts w:ascii="Times New Roman" w:hAnsi="Times New Roman"/>
                  <w:color w:val="0000FF"/>
                  <w:u w:val="single"/>
                </w:rPr>
                <w:t>a</w:t>
              </w:r>
              <w:r w:rsidRPr="00612D01">
                <w:rPr>
                  <w:rFonts w:ascii="Times New Roman" w:hAnsi="Times New Roman"/>
                  <w:color w:val="0000FF"/>
                  <w:u w:val="single"/>
                  <w:lang w:val="ru-RU"/>
                </w:rPr>
                <w:t>91</w:t>
              </w:r>
            </w:hyperlink>
          </w:p>
        </w:tc>
      </w:tr>
      <w:tr w:rsidR="00612D01" w:rsidRPr="00612D01" w:rsidTr="00C9347E">
        <w:trPr>
          <w:trHeight w:val="144"/>
          <w:tblCellSpacing w:w="20" w:type="nil"/>
        </w:trPr>
        <w:tc>
          <w:tcPr>
            <w:tcW w:w="570" w:type="dxa"/>
            <w:tcMar>
              <w:top w:w="50" w:type="dxa"/>
              <w:left w:w="100" w:type="dxa"/>
            </w:tcMar>
            <w:vAlign w:val="center"/>
          </w:tcPr>
          <w:p w:rsidR="00612D01" w:rsidRDefault="00612D01" w:rsidP="00C9347E">
            <w:pPr>
              <w:spacing w:after="0"/>
            </w:pPr>
            <w:r>
              <w:rPr>
                <w:rFonts w:ascii="Times New Roman" w:hAnsi="Times New Roman"/>
                <w:color w:val="000000"/>
                <w:sz w:val="24"/>
              </w:rPr>
              <w:t>2.18</w:t>
            </w:r>
          </w:p>
        </w:tc>
        <w:tc>
          <w:tcPr>
            <w:tcW w:w="325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938"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612D01" w:rsidRDefault="00612D01" w:rsidP="00C9347E">
            <w:pPr>
              <w:spacing w:after="0"/>
              <w:ind w:left="135"/>
              <w:jc w:val="center"/>
            </w:pPr>
          </w:p>
        </w:tc>
        <w:tc>
          <w:tcPr>
            <w:tcW w:w="1744" w:type="dxa"/>
            <w:tcMar>
              <w:top w:w="50" w:type="dxa"/>
              <w:left w:w="100" w:type="dxa"/>
            </w:tcMar>
            <w:vAlign w:val="center"/>
          </w:tcPr>
          <w:p w:rsidR="00612D01" w:rsidRDefault="00612D01" w:rsidP="00C9347E">
            <w:pPr>
              <w:spacing w:after="0"/>
              <w:ind w:left="135"/>
              <w:jc w:val="center"/>
            </w:pPr>
          </w:p>
        </w:tc>
        <w:tc>
          <w:tcPr>
            <w:tcW w:w="253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f</w:t>
              </w:r>
              <w:r w:rsidRPr="00612D01">
                <w:rPr>
                  <w:rFonts w:ascii="Times New Roman" w:hAnsi="Times New Roman"/>
                  <w:color w:val="0000FF"/>
                  <w:u w:val="single"/>
                  <w:lang w:val="ru-RU"/>
                </w:rPr>
                <w:t>6</w:t>
              </w:r>
              <w:r>
                <w:rPr>
                  <w:rFonts w:ascii="Times New Roman" w:hAnsi="Times New Roman"/>
                  <w:color w:val="0000FF"/>
                  <w:u w:val="single"/>
                </w:rPr>
                <w:t>a</w:t>
              </w:r>
              <w:r w:rsidRPr="00612D01">
                <w:rPr>
                  <w:rFonts w:ascii="Times New Roman" w:hAnsi="Times New Roman"/>
                  <w:color w:val="0000FF"/>
                  <w:u w:val="single"/>
                  <w:lang w:val="ru-RU"/>
                </w:rPr>
                <w:t>65</w:t>
              </w:r>
              <w:r>
                <w:rPr>
                  <w:rFonts w:ascii="Times New Roman" w:hAnsi="Times New Roman"/>
                  <w:color w:val="0000FF"/>
                  <w:u w:val="single"/>
                </w:rPr>
                <w:t>a</w:t>
              </w:r>
              <w:r w:rsidRPr="00612D01">
                <w:rPr>
                  <w:rFonts w:ascii="Times New Roman" w:hAnsi="Times New Roman"/>
                  <w:color w:val="0000FF"/>
                  <w:u w:val="single"/>
                  <w:lang w:val="ru-RU"/>
                </w:rPr>
                <w:t>91</w:t>
              </w:r>
            </w:hyperlink>
          </w:p>
        </w:tc>
      </w:tr>
      <w:tr w:rsidR="00612D01" w:rsidRPr="00612D01" w:rsidTr="00C9347E">
        <w:trPr>
          <w:trHeight w:val="144"/>
          <w:tblCellSpacing w:w="20" w:type="nil"/>
        </w:trPr>
        <w:tc>
          <w:tcPr>
            <w:tcW w:w="570" w:type="dxa"/>
            <w:tcMar>
              <w:top w:w="50" w:type="dxa"/>
              <w:left w:w="100" w:type="dxa"/>
            </w:tcMar>
            <w:vAlign w:val="center"/>
          </w:tcPr>
          <w:p w:rsidR="00612D01" w:rsidRDefault="00612D01" w:rsidP="00C9347E">
            <w:pPr>
              <w:spacing w:after="0"/>
            </w:pPr>
            <w:r>
              <w:rPr>
                <w:rFonts w:ascii="Times New Roman" w:hAnsi="Times New Roman"/>
                <w:color w:val="000000"/>
                <w:sz w:val="24"/>
              </w:rPr>
              <w:t>2.19</w:t>
            </w:r>
          </w:p>
        </w:tc>
        <w:tc>
          <w:tcPr>
            <w:tcW w:w="325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938"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612D01" w:rsidRDefault="00612D01" w:rsidP="00C9347E">
            <w:pPr>
              <w:spacing w:after="0"/>
              <w:ind w:left="135"/>
              <w:jc w:val="center"/>
            </w:pPr>
          </w:p>
        </w:tc>
        <w:tc>
          <w:tcPr>
            <w:tcW w:w="1744" w:type="dxa"/>
            <w:tcMar>
              <w:top w:w="50" w:type="dxa"/>
              <w:left w:w="100" w:type="dxa"/>
            </w:tcMar>
            <w:vAlign w:val="center"/>
          </w:tcPr>
          <w:p w:rsidR="00612D01" w:rsidRDefault="00612D01" w:rsidP="00C9347E">
            <w:pPr>
              <w:spacing w:after="0"/>
              <w:ind w:left="135"/>
              <w:jc w:val="center"/>
            </w:pPr>
          </w:p>
        </w:tc>
        <w:tc>
          <w:tcPr>
            <w:tcW w:w="253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f</w:t>
              </w:r>
              <w:r w:rsidRPr="00612D01">
                <w:rPr>
                  <w:rFonts w:ascii="Times New Roman" w:hAnsi="Times New Roman"/>
                  <w:color w:val="0000FF"/>
                  <w:u w:val="single"/>
                  <w:lang w:val="ru-RU"/>
                </w:rPr>
                <w:t>6</w:t>
              </w:r>
              <w:r>
                <w:rPr>
                  <w:rFonts w:ascii="Times New Roman" w:hAnsi="Times New Roman"/>
                  <w:color w:val="0000FF"/>
                  <w:u w:val="single"/>
                </w:rPr>
                <w:t>a</w:t>
              </w:r>
              <w:r w:rsidRPr="00612D01">
                <w:rPr>
                  <w:rFonts w:ascii="Times New Roman" w:hAnsi="Times New Roman"/>
                  <w:color w:val="0000FF"/>
                  <w:u w:val="single"/>
                  <w:lang w:val="ru-RU"/>
                </w:rPr>
                <w:t>65</w:t>
              </w:r>
              <w:r>
                <w:rPr>
                  <w:rFonts w:ascii="Times New Roman" w:hAnsi="Times New Roman"/>
                  <w:color w:val="0000FF"/>
                  <w:u w:val="single"/>
                </w:rPr>
                <w:t>a</w:t>
              </w:r>
              <w:r w:rsidRPr="00612D01">
                <w:rPr>
                  <w:rFonts w:ascii="Times New Roman" w:hAnsi="Times New Roman"/>
                  <w:color w:val="0000FF"/>
                  <w:u w:val="single"/>
                  <w:lang w:val="ru-RU"/>
                </w:rPr>
                <w:t>91</w:t>
              </w:r>
            </w:hyperlink>
          </w:p>
        </w:tc>
      </w:tr>
      <w:tr w:rsidR="00612D01" w:rsidRPr="00612D01" w:rsidTr="00C9347E">
        <w:trPr>
          <w:trHeight w:val="144"/>
          <w:tblCellSpacing w:w="20" w:type="nil"/>
        </w:trPr>
        <w:tc>
          <w:tcPr>
            <w:tcW w:w="570" w:type="dxa"/>
            <w:tcMar>
              <w:top w:w="50" w:type="dxa"/>
              <w:left w:w="100" w:type="dxa"/>
            </w:tcMar>
            <w:vAlign w:val="center"/>
          </w:tcPr>
          <w:p w:rsidR="00612D01" w:rsidRDefault="00612D01" w:rsidP="00C9347E">
            <w:pPr>
              <w:spacing w:after="0"/>
            </w:pPr>
            <w:r>
              <w:rPr>
                <w:rFonts w:ascii="Times New Roman" w:hAnsi="Times New Roman"/>
                <w:color w:val="000000"/>
                <w:sz w:val="24"/>
              </w:rPr>
              <w:t>2.20</w:t>
            </w:r>
          </w:p>
        </w:tc>
        <w:tc>
          <w:tcPr>
            <w:tcW w:w="325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В. М. Шукшин. Рассказы (не менее двух по выбору). Например, «Срезал», «Обида», «Микроскоп», «Мастер», </w:t>
            </w:r>
            <w:r w:rsidRPr="00612D01">
              <w:rPr>
                <w:rFonts w:ascii="Times New Roman" w:hAnsi="Times New Roman"/>
                <w:color w:val="000000"/>
                <w:sz w:val="24"/>
                <w:lang w:val="ru-RU"/>
              </w:rPr>
              <w:lastRenderedPageBreak/>
              <w:t>«Крепкий мужик», «Сапожки» и др.</w:t>
            </w:r>
          </w:p>
        </w:tc>
        <w:tc>
          <w:tcPr>
            <w:tcW w:w="938"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612D01" w:rsidRDefault="00612D01" w:rsidP="00C9347E">
            <w:pPr>
              <w:spacing w:after="0"/>
              <w:ind w:left="135"/>
              <w:jc w:val="center"/>
            </w:pPr>
          </w:p>
        </w:tc>
        <w:tc>
          <w:tcPr>
            <w:tcW w:w="1744" w:type="dxa"/>
            <w:tcMar>
              <w:top w:w="50" w:type="dxa"/>
              <w:left w:w="100" w:type="dxa"/>
            </w:tcMar>
            <w:vAlign w:val="center"/>
          </w:tcPr>
          <w:p w:rsidR="00612D01" w:rsidRDefault="00612D01" w:rsidP="00C9347E">
            <w:pPr>
              <w:spacing w:after="0"/>
              <w:ind w:left="135"/>
              <w:jc w:val="center"/>
            </w:pPr>
          </w:p>
        </w:tc>
        <w:tc>
          <w:tcPr>
            <w:tcW w:w="253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f</w:t>
              </w:r>
              <w:r w:rsidRPr="00612D01">
                <w:rPr>
                  <w:rFonts w:ascii="Times New Roman" w:hAnsi="Times New Roman"/>
                  <w:color w:val="0000FF"/>
                  <w:u w:val="single"/>
                  <w:lang w:val="ru-RU"/>
                </w:rPr>
                <w:t>6</w:t>
              </w:r>
              <w:r>
                <w:rPr>
                  <w:rFonts w:ascii="Times New Roman" w:hAnsi="Times New Roman"/>
                  <w:color w:val="0000FF"/>
                  <w:u w:val="single"/>
                </w:rPr>
                <w:t>a</w:t>
              </w:r>
              <w:r w:rsidRPr="00612D01">
                <w:rPr>
                  <w:rFonts w:ascii="Times New Roman" w:hAnsi="Times New Roman"/>
                  <w:color w:val="0000FF"/>
                  <w:u w:val="single"/>
                  <w:lang w:val="ru-RU"/>
                </w:rPr>
                <w:t>65</w:t>
              </w:r>
              <w:r>
                <w:rPr>
                  <w:rFonts w:ascii="Times New Roman" w:hAnsi="Times New Roman"/>
                  <w:color w:val="0000FF"/>
                  <w:u w:val="single"/>
                </w:rPr>
                <w:t>a</w:t>
              </w:r>
              <w:r w:rsidRPr="00612D01">
                <w:rPr>
                  <w:rFonts w:ascii="Times New Roman" w:hAnsi="Times New Roman"/>
                  <w:color w:val="0000FF"/>
                  <w:u w:val="single"/>
                  <w:lang w:val="ru-RU"/>
                </w:rPr>
                <w:t>91</w:t>
              </w:r>
            </w:hyperlink>
          </w:p>
        </w:tc>
      </w:tr>
      <w:tr w:rsidR="00612D01" w:rsidRPr="00612D01" w:rsidTr="00C9347E">
        <w:trPr>
          <w:trHeight w:val="144"/>
          <w:tblCellSpacing w:w="20" w:type="nil"/>
        </w:trPr>
        <w:tc>
          <w:tcPr>
            <w:tcW w:w="570" w:type="dxa"/>
            <w:tcMar>
              <w:top w:w="50" w:type="dxa"/>
              <w:left w:w="100" w:type="dxa"/>
            </w:tcMar>
            <w:vAlign w:val="center"/>
          </w:tcPr>
          <w:p w:rsidR="00612D01" w:rsidRDefault="00612D01" w:rsidP="00C9347E">
            <w:pPr>
              <w:spacing w:after="0"/>
            </w:pPr>
            <w:r>
              <w:rPr>
                <w:rFonts w:ascii="Times New Roman" w:hAnsi="Times New Roman"/>
                <w:color w:val="000000"/>
                <w:sz w:val="24"/>
              </w:rPr>
              <w:lastRenderedPageBreak/>
              <w:t>2.21</w:t>
            </w:r>
          </w:p>
        </w:tc>
        <w:tc>
          <w:tcPr>
            <w:tcW w:w="3256" w:type="dxa"/>
            <w:tcMar>
              <w:top w:w="50" w:type="dxa"/>
              <w:left w:w="100" w:type="dxa"/>
            </w:tcMar>
            <w:vAlign w:val="center"/>
          </w:tcPr>
          <w:p w:rsidR="00612D01" w:rsidRDefault="00612D01" w:rsidP="00C9347E">
            <w:pPr>
              <w:spacing w:after="0"/>
              <w:ind w:left="135"/>
            </w:pPr>
            <w:r w:rsidRPr="00612D01">
              <w:rPr>
                <w:rFonts w:ascii="Times New Roman" w:hAnsi="Times New Roman"/>
                <w:color w:val="000000"/>
                <w:sz w:val="24"/>
                <w:lang w:val="ru-RU"/>
              </w:rPr>
              <w:t xml:space="preserve">В. Г. Распутин. Рассказы и повести (не менее одного произведения по выбору). </w:t>
            </w:r>
            <w:r>
              <w:rPr>
                <w:rFonts w:ascii="Times New Roman" w:hAnsi="Times New Roman"/>
                <w:color w:val="000000"/>
                <w:sz w:val="24"/>
              </w:rPr>
              <w:t>Например, «Живи и помни», «Прощание с Матёрой» и др.</w:t>
            </w:r>
          </w:p>
        </w:tc>
        <w:tc>
          <w:tcPr>
            <w:tcW w:w="938" w:type="dxa"/>
            <w:tcMar>
              <w:top w:w="50" w:type="dxa"/>
              <w:left w:w="100" w:type="dxa"/>
            </w:tcMar>
            <w:vAlign w:val="center"/>
          </w:tcPr>
          <w:p w:rsidR="00612D01" w:rsidRDefault="00612D01" w:rsidP="00C9347E">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612D01" w:rsidRDefault="00612D01" w:rsidP="00C9347E">
            <w:pPr>
              <w:spacing w:after="0"/>
              <w:ind w:left="135"/>
              <w:jc w:val="center"/>
            </w:pPr>
          </w:p>
        </w:tc>
        <w:tc>
          <w:tcPr>
            <w:tcW w:w="1744" w:type="dxa"/>
            <w:tcMar>
              <w:top w:w="50" w:type="dxa"/>
              <w:left w:w="100" w:type="dxa"/>
            </w:tcMar>
            <w:vAlign w:val="center"/>
          </w:tcPr>
          <w:p w:rsidR="00612D01" w:rsidRDefault="00612D01" w:rsidP="00C9347E">
            <w:pPr>
              <w:spacing w:after="0"/>
              <w:ind w:left="135"/>
              <w:jc w:val="center"/>
            </w:pPr>
          </w:p>
        </w:tc>
        <w:tc>
          <w:tcPr>
            <w:tcW w:w="253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f</w:t>
              </w:r>
              <w:r w:rsidRPr="00612D01">
                <w:rPr>
                  <w:rFonts w:ascii="Times New Roman" w:hAnsi="Times New Roman"/>
                  <w:color w:val="0000FF"/>
                  <w:u w:val="single"/>
                  <w:lang w:val="ru-RU"/>
                </w:rPr>
                <w:t>6</w:t>
              </w:r>
              <w:r>
                <w:rPr>
                  <w:rFonts w:ascii="Times New Roman" w:hAnsi="Times New Roman"/>
                  <w:color w:val="0000FF"/>
                  <w:u w:val="single"/>
                </w:rPr>
                <w:t>a</w:t>
              </w:r>
              <w:r w:rsidRPr="00612D01">
                <w:rPr>
                  <w:rFonts w:ascii="Times New Roman" w:hAnsi="Times New Roman"/>
                  <w:color w:val="0000FF"/>
                  <w:u w:val="single"/>
                  <w:lang w:val="ru-RU"/>
                </w:rPr>
                <w:t>65</w:t>
              </w:r>
              <w:r>
                <w:rPr>
                  <w:rFonts w:ascii="Times New Roman" w:hAnsi="Times New Roman"/>
                  <w:color w:val="0000FF"/>
                  <w:u w:val="single"/>
                </w:rPr>
                <w:t>a</w:t>
              </w:r>
              <w:r w:rsidRPr="00612D01">
                <w:rPr>
                  <w:rFonts w:ascii="Times New Roman" w:hAnsi="Times New Roman"/>
                  <w:color w:val="0000FF"/>
                  <w:u w:val="single"/>
                  <w:lang w:val="ru-RU"/>
                </w:rPr>
                <w:t>91</w:t>
              </w:r>
            </w:hyperlink>
          </w:p>
        </w:tc>
      </w:tr>
      <w:tr w:rsidR="00612D01" w:rsidRPr="00612D01" w:rsidTr="00C9347E">
        <w:trPr>
          <w:trHeight w:val="144"/>
          <w:tblCellSpacing w:w="20" w:type="nil"/>
        </w:trPr>
        <w:tc>
          <w:tcPr>
            <w:tcW w:w="570" w:type="dxa"/>
            <w:tcMar>
              <w:top w:w="50" w:type="dxa"/>
              <w:left w:w="100" w:type="dxa"/>
            </w:tcMar>
            <w:vAlign w:val="center"/>
          </w:tcPr>
          <w:p w:rsidR="00612D01" w:rsidRDefault="00612D01" w:rsidP="00C9347E">
            <w:pPr>
              <w:spacing w:after="0"/>
            </w:pPr>
            <w:r>
              <w:rPr>
                <w:rFonts w:ascii="Times New Roman" w:hAnsi="Times New Roman"/>
                <w:color w:val="000000"/>
                <w:sz w:val="24"/>
              </w:rPr>
              <w:t>2.22</w:t>
            </w:r>
          </w:p>
        </w:tc>
        <w:tc>
          <w:tcPr>
            <w:tcW w:w="325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612D01" w:rsidRDefault="00612D01" w:rsidP="00C9347E">
            <w:pPr>
              <w:spacing w:after="0"/>
              <w:ind w:left="135"/>
              <w:jc w:val="center"/>
            </w:pPr>
          </w:p>
        </w:tc>
        <w:tc>
          <w:tcPr>
            <w:tcW w:w="1744" w:type="dxa"/>
            <w:tcMar>
              <w:top w:w="50" w:type="dxa"/>
              <w:left w:w="100" w:type="dxa"/>
            </w:tcMar>
            <w:vAlign w:val="center"/>
          </w:tcPr>
          <w:p w:rsidR="00612D01" w:rsidRDefault="00612D01" w:rsidP="00C9347E">
            <w:pPr>
              <w:spacing w:after="0"/>
              <w:ind w:left="135"/>
              <w:jc w:val="center"/>
            </w:pPr>
          </w:p>
        </w:tc>
        <w:tc>
          <w:tcPr>
            <w:tcW w:w="253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f</w:t>
              </w:r>
              <w:r w:rsidRPr="00612D01">
                <w:rPr>
                  <w:rFonts w:ascii="Times New Roman" w:hAnsi="Times New Roman"/>
                  <w:color w:val="0000FF"/>
                  <w:u w:val="single"/>
                  <w:lang w:val="ru-RU"/>
                </w:rPr>
                <w:t>6</w:t>
              </w:r>
              <w:r>
                <w:rPr>
                  <w:rFonts w:ascii="Times New Roman" w:hAnsi="Times New Roman"/>
                  <w:color w:val="0000FF"/>
                  <w:u w:val="single"/>
                </w:rPr>
                <w:t>a</w:t>
              </w:r>
              <w:r w:rsidRPr="00612D01">
                <w:rPr>
                  <w:rFonts w:ascii="Times New Roman" w:hAnsi="Times New Roman"/>
                  <w:color w:val="0000FF"/>
                  <w:u w:val="single"/>
                  <w:lang w:val="ru-RU"/>
                </w:rPr>
                <w:t>65</w:t>
              </w:r>
              <w:r>
                <w:rPr>
                  <w:rFonts w:ascii="Times New Roman" w:hAnsi="Times New Roman"/>
                  <w:color w:val="0000FF"/>
                  <w:u w:val="single"/>
                </w:rPr>
                <w:t>a</w:t>
              </w:r>
              <w:r w:rsidRPr="00612D01">
                <w:rPr>
                  <w:rFonts w:ascii="Times New Roman" w:hAnsi="Times New Roman"/>
                  <w:color w:val="0000FF"/>
                  <w:u w:val="single"/>
                  <w:lang w:val="ru-RU"/>
                </w:rPr>
                <w:t>91</w:t>
              </w:r>
            </w:hyperlink>
          </w:p>
        </w:tc>
      </w:tr>
      <w:tr w:rsidR="00612D01" w:rsidRPr="00612D01" w:rsidTr="00C9347E">
        <w:trPr>
          <w:trHeight w:val="144"/>
          <w:tblCellSpacing w:w="20" w:type="nil"/>
        </w:trPr>
        <w:tc>
          <w:tcPr>
            <w:tcW w:w="570" w:type="dxa"/>
            <w:tcMar>
              <w:top w:w="50" w:type="dxa"/>
              <w:left w:w="100" w:type="dxa"/>
            </w:tcMar>
            <w:vAlign w:val="center"/>
          </w:tcPr>
          <w:p w:rsidR="00612D01" w:rsidRDefault="00612D01" w:rsidP="00C9347E">
            <w:pPr>
              <w:spacing w:after="0"/>
            </w:pPr>
            <w:r>
              <w:rPr>
                <w:rFonts w:ascii="Times New Roman" w:hAnsi="Times New Roman"/>
                <w:color w:val="000000"/>
                <w:sz w:val="24"/>
              </w:rPr>
              <w:t>2.23</w:t>
            </w:r>
          </w:p>
        </w:tc>
        <w:tc>
          <w:tcPr>
            <w:tcW w:w="325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И. А. Бродский. Стихотворения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612D01" w:rsidRDefault="00612D01" w:rsidP="00C9347E">
            <w:pPr>
              <w:spacing w:after="0"/>
              <w:ind w:left="135"/>
              <w:jc w:val="center"/>
            </w:pPr>
          </w:p>
        </w:tc>
        <w:tc>
          <w:tcPr>
            <w:tcW w:w="1744" w:type="dxa"/>
            <w:tcMar>
              <w:top w:w="50" w:type="dxa"/>
              <w:left w:w="100" w:type="dxa"/>
            </w:tcMar>
            <w:vAlign w:val="center"/>
          </w:tcPr>
          <w:p w:rsidR="00612D01" w:rsidRDefault="00612D01" w:rsidP="00C9347E">
            <w:pPr>
              <w:spacing w:after="0"/>
              <w:ind w:left="135"/>
              <w:jc w:val="center"/>
            </w:pPr>
          </w:p>
        </w:tc>
        <w:tc>
          <w:tcPr>
            <w:tcW w:w="253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f</w:t>
              </w:r>
              <w:r w:rsidRPr="00612D01">
                <w:rPr>
                  <w:rFonts w:ascii="Times New Roman" w:hAnsi="Times New Roman"/>
                  <w:color w:val="0000FF"/>
                  <w:u w:val="single"/>
                  <w:lang w:val="ru-RU"/>
                </w:rPr>
                <w:t>6</w:t>
              </w:r>
              <w:r>
                <w:rPr>
                  <w:rFonts w:ascii="Times New Roman" w:hAnsi="Times New Roman"/>
                  <w:color w:val="0000FF"/>
                  <w:u w:val="single"/>
                </w:rPr>
                <w:t>a</w:t>
              </w:r>
              <w:r w:rsidRPr="00612D01">
                <w:rPr>
                  <w:rFonts w:ascii="Times New Roman" w:hAnsi="Times New Roman"/>
                  <w:color w:val="0000FF"/>
                  <w:u w:val="single"/>
                  <w:lang w:val="ru-RU"/>
                </w:rPr>
                <w:t>65</w:t>
              </w:r>
              <w:r>
                <w:rPr>
                  <w:rFonts w:ascii="Times New Roman" w:hAnsi="Times New Roman"/>
                  <w:color w:val="0000FF"/>
                  <w:u w:val="single"/>
                </w:rPr>
                <w:t>a</w:t>
              </w:r>
              <w:r w:rsidRPr="00612D01">
                <w:rPr>
                  <w:rFonts w:ascii="Times New Roman" w:hAnsi="Times New Roman"/>
                  <w:color w:val="0000FF"/>
                  <w:u w:val="single"/>
                  <w:lang w:val="ru-RU"/>
                </w:rPr>
                <w:t>91</w:t>
              </w:r>
            </w:hyperlink>
          </w:p>
        </w:tc>
      </w:tr>
      <w:tr w:rsidR="00612D01" w:rsidTr="00C9347E">
        <w:trPr>
          <w:trHeight w:val="144"/>
          <w:tblCellSpacing w:w="20" w:type="nil"/>
        </w:trPr>
        <w:tc>
          <w:tcPr>
            <w:tcW w:w="0" w:type="auto"/>
            <w:gridSpan w:val="2"/>
            <w:tcMar>
              <w:top w:w="50" w:type="dxa"/>
              <w:left w:w="100" w:type="dxa"/>
            </w:tcMar>
            <w:vAlign w:val="center"/>
          </w:tcPr>
          <w:p w:rsidR="00612D01" w:rsidRDefault="00612D01" w:rsidP="00C9347E">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612D01" w:rsidRDefault="00612D01" w:rsidP="00C9347E">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612D01" w:rsidRDefault="00612D01" w:rsidP="00C9347E"/>
        </w:tc>
      </w:tr>
      <w:tr w:rsidR="00612D01" w:rsidRPr="00612D01" w:rsidTr="00C9347E">
        <w:trPr>
          <w:trHeight w:val="144"/>
          <w:tblCellSpacing w:w="20" w:type="nil"/>
        </w:trPr>
        <w:tc>
          <w:tcPr>
            <w:tcW w:w="0" w:type="auto"/>
            <w:gridSpan w:val="6"/>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b/>
                <w:color w:val="000000"/>
                <w:sz w:val="24"/>
                <w:lang w:val="ru-RU"/>
              </w:rPr>
              <w:t>Раздел 3.</w:t>
            </w:r>
            <w:r w:rsidRPr="00612D01">
              <w:rPr>
                <w:rFonts w:ascii="Times New Roman" w:hAnsi="Times New Roman"/>
                <w:color w:val="000000"/>
                <w:sz w:val="24"/>
                <w:lang w:val="ru-RU"/>
              </w:rPr>
              <w:t xml:space="preserve"> </w:t>
            </w:r>
            <w:r w:rsidRPr="00612D01">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612D01">
              <w:rPr>
                <w:rFonts w:ascii="Times New Roman" w:hAnsi="Times New Roman"/>
                <w:b/>
                <w:color w:val="000000"/>
                <w:sz w:val="24"/>
                <w:lang w:val="ru-RU"/>
              </w:rPr>
              <w:t xml:space="preserve"> — начала </w:t>
            </w:r>
            <w:r>
              <w:rPr>
                <w:rFonts w:ascii="Times New Roman" w:hAnsi="Times New Roman"/>
                <w:b/>
                <w:color w:val="000000"/>
                <w:sz w:val="24"/>
              </w:rPr>
              <w:t>XXI</w:t>
            </w:r>
            <w:r w:rsidRPr="00612D01">
              <w:rPr>
                <w:rFonts w:ascii="Times New Roman" w:hAnsi="Times New Roman"/>
                <w:b/>
                <w:color w:val="000000"/>
                <w:sz w:val="24"/>
                <w:lang w:val="ru-RU"/>
              </w:rPr>
              <w:t xml:space="preserve"> века</w:t>
            </w:r>
          </w:p>
        </w:tc>
      </w:tr>
      <w:tr w:rsidR="00612D01" w:rsidRPr="00612D01" w:rsidTr="00C9347E">
        <w:trPr>
          <w:trHeight w:val="144"/>
          <w:tblCellSpacing w:w="20" w:type="nil"/>
        </w:trPr>
        <w:tc>
          <w:tcPr>
            <w:tcW w:w="570" w:type="dxa"/>
            <w:tcMar>
              <w:top w:w="50" w:type="dxa"/>
              <w:left w:w="100" w:type="dxa"/>
            </w:tcMar>
            <w:vAlign w:val="center"/>
          </w:tcPr>
          <w:p w:rsidR="00612D01" w:rsidRDefault="00612D01" w:rsidP="00C9347E">
            <w:pPr>
              <w:spacing w:after="0"/>
            </w:pPr>
            <w:r>
              <w:rPr>
                <w:rFonts w:ascii="Times New Roman" w:hAnsi="Times New Roman"/>
                <w:color w:val="000000"/>
                <w:sz w:val="24"/>
              </w:rPr>
              <w:t>3.1</w:t>
            </w:r>
          </w:p>
        </w:tc>
        <w:tc>
          <w:tcPr>
            <w:tcW w:w="325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612D01">
              <w:rPr>
                <w:rFonts w:ascii="Times New Roman" w:hAnsi="Times New Roman"/>
                <w:color w:val="000000"/>
                <w:sz w:val="24"/>
                <w:lang w:val="ru-RU"/>
              </w:rPr>
              <w:t xml:space="preserve"> – начала </w:t>
            </w:r>
            <w:r>
              <w:rPr>
                <w:rFonts w:ascii="Times New Roman" w:hAnsi="Times New Roman"/>
                <w:color w:val="000000"/>
                <w:sz w:val="24"/>
              </w:rPr>
              <w:t>XXI</w:t>
            </w:r>
            <w:r w:rsidRPr="00612D01">
              <w:rPr>
                <w:rFonts w:ascii="Times New Roman" w:hAnsi="Times New Roman"/>
                <w:color w:val="000000"/>
                <w:sz w:val="24"/>
                <w:lang w:val="ru-RU"/>
              </w:rPr>
              <w:t xml:space="preserve"> вв. Рассказы, повести, романы (по одному произведению не менее чем двух прозаиков по выбору). Например, Ф.А. Абрамов (повесть «Пелагея»); Ч.Т. Айтматов (повесть «Белый пароход»); </w:t>
            </w:r>
            <w:r w:rsidRPr="00612D01">
              <w:rPr>
                <w:rFonts w:ascii="Times New Roman" w:hAnsi="Times New Roman"/>
                <w:color w:val="000000"/>
                <w:sz w:val="24"/>
                <w:lang w:val="ru-RU"/>
              </w:rPr>
              <w:lastRenderedPageBreak/>
              <w:t>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w:t>
            </w:r>
          </w:p>
        </w:tc>
        <w:tc>
          <w:tcPr>
            <w:tcW w:w="938"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612D01" w:rsidRDefault="00612D01" w:rsidP="00C9347E">
            <w:pPr>
              <w:spacing w:after="0"/>
              <w:ind w:left="135"/>
              <w:jc w:val="center"/>
            </w:pPr>
          </w:p>
        </w:tc>
        <w:tc>
          <w:tcPr>
            <w:tcW w:w="1744" w:type="dxa"/>
            <w:tcMar>
              <w:top w:w="50" w:type="dxa"/>
              <w:left w:w="100" w:type="dxa"/>
            </w:tcMar>
            <w:vAlign w:val="center"/>
          </w:tcPr>
          <w:p w:rsidR="00612D01" w:rsidRDefault="00612D01" w:rsidP="00C9347E">
            <w:pPr>
              <w:spacing w:after="0"/>
              <w:ind w:left="135"/>
              <w:jc w:val="center"/>
            </w:pPr>
          </w:p>
        </w:tc>
        <w:tc>
          <w:tcPr>
            <w:tcW w:w="253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f</w:t>
              </w:r>
              <w:r w:rsidRPr="00612D01">
                <w:rPr>
                  <w:rFonts w:ascii="Times New Roman" w:hAnsi="Times New Roman"/>
                  <w:color w:val="0000FF"/>
                  <w:u w:val="single"/>
                  <w:lang w:val="ru-RU"/>
                </w:rPr>
                <w:t>6</w:t>
              </w:r>
              <w:r>
                <w:rPr>
                  <w:rFonts w:ascii="Times New Roman" w:hAnsi="Times New Roman"/>
                  <w:color w:val="0000FF"/>
                  <w:u w:val="single"/>
                </w:rPr>
                <w:t>a</w:t>
              </w:r>
              <w:r w:rsidRPr="00612D01">
                <w:rPr>
                  <w:rFonts w:ascii="Times New Roman" w:hAnsi="Times New Roman"/>
                  <w:color w:val="0000FF"/>
                  <w:u w:val="single"/>
                  <w:lang w:val="ru-RU"/>
                </w:rPr>
                <w:t>65</w:t>
              </w:r>
              <w:r>
                <w:rPr>
                  <w:rFonts w:ascii="Times New Roman" w:hAnsi="Times New Roman"/>
                  <w:color w:val="0000FF"/>
                  <w:u w:val="single"/>
                </w:rPr>
                <w:t>a</w:t>
              </w:r>
              <w:r w:rsidRPr="00612D01">
                <w:rPr>
                  <w:rFonts w:ascii="Times New Roman" w:hAnsi="Times New Roman"/>
                  <w:color w:val="0000FF"/>
                  <w:u w:val="single"/>
                  <w:lang w:val="ru-RU"/>
                </w:rPr>
                <w:t>91</w:t>
              </w:r>
            </w:hyperlink>
          </w:p>
        </w:tc>
      </w:tr>
      <w:tr w:rsidR="00612D01" w:rsidTr="00C9347E">
        <w:trPr>
          <w:trHeight w:val="144"/>
          <w:tblCellSpacing w:w="20" w:type="nil"/>
        </w:trPr>
        <w:tc>
          <w:tcPr>
            <w:tcW w:w="0" w:type="auto"/>
            <w:gridSpan w:val="2"/>
            <w:tcMar>
              <w:top w:w="50" w:type="dxa"/>
              <w:left w:w="100" w:type="dxa"/>
            </w:tcMar>
            <w:vAlign w:val="center"/>
          </w:tcPr>
          <w:p w:rsidR="00612D01" w:rsidRDefault="00612D01" w:rsidP="00C9347E">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612D01" w:rsidRDefault="00612D01" w:rsidP="00C9347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12D01" w:rsidRDefault="00612D01" w:rsidP="00C9347E"/>
        </w:tc>
      </w:tr>
      <w:tr w:rsidR="00612D01" w:rsidRPr="00612D01" w:rsidTr="00C9347E">
        <w:trPr>
          <w:trHeight w:val="144"/>
          <w:tblCellSpacing w:w="20" w:type="nil"/>
        </w:trPr>
        <w:tc>
          <w:tcPr>
            <w:tcW w:w="0" w:type="auto"/>
            <w:gridSpan w:val="6"/>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b/>
                <w:color w:val="000000"/>
                <w:sz w:val="24"/>
                <w:lang w:val="ru-RU"/>
              </w:rPr>
              <w:t>Раздел 4.</w:t>
            </w:r>
            <w:r w:rsidRPr="00612D01">
              <w:rPr>
                <w:rFonts w:ascii="Times New Roman" w:hAnsi="Times New Roman"/>
                <w:color w:val="000000"/>
                <w:sz w:val="24"/>
                <w:lang w:val="ru-RU"/>
              </w:rPr>
              <w:t xml:space="preserve"> </w:t>
            </w:r>
            <w:r w:rsidRPr="00612D01">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612D01">
              <w:rPr>
                <w:rFonts w:ascii="Times New Roman" w:hAnsi="Times New Roman"/>
                <w:b/>
                <w:color w:val="000000"/>
                <w:sz w:val="24"/>
                <w:lang w:val="ru-RU"/>
              </w:rPr>
              <w:t xml:space="preserve"> — начала </w:t>
            </w:r>
            <w:r>
              <w:rPr>
                <w:rFonts w:ascii="Times New Roman" w:hAnsi="Times New Roman"/>
                <w:b/>
                <w:color w:val="000000"/>
                <w:sz w:val="24"/>
              </w:rPr>
              <w:t>XXI</w:t>
            </w:r>
            <w:r w:rsidRPr="00612D01">
              <w:rPr>
                <w:rFonts w:ascii="Times New Roman" w:hAnsi="Times New Roman"/>
                <w:b/>
                <w:color w:val="000000"/>
                <w:sz w:val="24"/>
                <w:lang w:val="ru-RU"/>
              </w:rPr>
              <w:t xml:space="preserve"> века</w:t>
            </w:r>
          </w:p>
        </w:tc>
      </w:tr>
      <w:tr w:rsidR="00612D01" w:rsidRPr="00612D01" w:rsidTr="00C9347E">
        <w:trPr>
          <w:trHeight w:val="144"/>
          <w:tblCellSpacing w:w="20" w:type="nil"/>
        </w:trPr>
        <w:tc>
          <w:tcPr>
            <w:tcW w:w="570" w:type="dxa"/>
            <w:tcMar>
              <w:top w:w="50" w:type="dxa"/>
              <w:left w:w="100" w:type="dxa"/>
            </w:tcMar>
            <w:vAlign w:val="center"/>
          </w:tcPr>
          <w:p w:rsidR="00612D01" w:rsidRDefault="00612D01" w:rsidP="00C9347E">
            <w:pPr>
              <w:spacing w:after="0"/>
            </w:pPr>
            <w:r>
              <w:rPr>
                <w:rFonts w:ascii="Times New Roman" w:hAnsi="Times New Roman"/>
                <w:color w:val="000000"/>
                <w:sz w:val="24"/>
              </w:rPr>
              <w:t>4.1</w:t>
            </w:r>
          </w:p>
        </w:tc>
        <w:tc>
          <w:tcPr>
            <w:tcW w:w="325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612D01">
              <w:rPr>
                <w:rFonts w:ascii="Times New Roman" w:hAnsi="Times New Roman"/>
                <w:color w:val="000000"/>
                <w:sz w:val="24"/>
                <w:lang w:val="ru-RU"/>
              </w:rPr>
              <w:t xml:space="preserve"> – начала </w:t>
            </w:r>
            <w:r>
              <w:rPr>
                <w:rFonts w:ascii="Times New Roman" w:hAnsi="Times New Roman"/>
                <w:color w:val="000000"/>
                <w:sz w:val="24"/>
              </w:rPr>
              <w:t>XXI</w:t>
            </w:r>
            <w:r w:rsidRPr="00612D01">
              <w:rPr>
                <w:rFonts w:ascii="Times New Roman" w:hAnsi="Times New Roman"/>
                <w:color w:val="000000"/>
                <w:sz w:val="24"/>
                <w:lang w:val="ru-RU"/>
              </w:rPr>
              <w:t xml:space="preserve"> вв. 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w:t>
            </w:r>
          </w:p>
        </w:tc>
        <w:tc>
          <w:tcPr>
            <w:tcW w:w="938"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612D01" w:rsidRDefault="00612D01" w:rsidP="00C9347E">
            <w:pPr>
              <w:spacing w:after="0"/>
              <w:ind w:left="135"/>
              <w:jc w:val="center"/>
            </w:pPr>
          </w:p>
        </w:tc>
        <w:tc>
          <w:tcPr>
            <w:tcW w:w="1744" w:type="dxa"/>
            <w:tcMar>
              <w:top w:w="50" w:type="dxa"/>
              <w:left w:w="100" w:type="dxa"/>
            </w:tcMar>
            <w:vAlign w:val="center"/>
          </w:tcPr>
          <w:p w:rsidR="00612D01" w:rsidRDefault="00612D01" w:rsidP="00C9347E">
            <w:pPr>
              <w:spacing w:after="0"/>
              <w:ind w:left="135"/>
              <w:jc w:val="center"/>
            </w:pPr>
          </w:p>
        </w:tc>
        <w:tc>
          <w:tcPr>
            <w:tcW w:w="253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f</w:t>
              </w:r>
              <w:r w:rsidRPr="00612D01">
                <w:rPr>
                  <w:rFonts w:ascii="Times New Roman" w:hAnsi="Times New Roman"/>
                  <w:color w:val="0000FF"/>
                  <w:u w:val="single"/>
                  <w:lang w:val="ru-RU"/>
                </w:rPr>
                <w:t>6</w:t>
              </w:r>
              <w:r>
                <w:rPr>
                  <w:rFonts w:ascii="Times New Roman" w:hAnsi="Times New Roman"/>
                  <w:color w:val="0000FF"/>
                  <w:u w:val="single"/>
                </w:rPr>
                <w:t>a</w:t>
              </w:r>
              <w:r w:rsidRPr="00612D01">
                <w:rPr>
                  <w:rFonts w:ascii="Times New Roman" w:hAnsi="Times New Roman"/>
                  <w:color w:val="0000FF"/>
                  <w:u w:val="single"/>
                  <w:lang w:val="ru-RU"/>
                </w:rPr>
                <w:t>65</w:t>
              </w:r>
              <w:r>
                <w:rPr>
                  <w:rFonts w:ascii="Times New Roman" w:hAnsi="Times New Roman"/>
                  <w:color w:val="0000FF"/>
                  <w:u w:val="single"/>
                </w:rPr>
                <w:t>a</w:t>
              </w:r>
              <w:r w:rsidRPr="00612D01">
                <w:rPr>
                  <w:rFonts w:ascii="Times New Roman" w:hAnsi="Times New Roman"/>
                  <w:color w:val="0000FF"/>
                  <w:u w:val="single"/>
                  <w:lang w:val="ru-RU"/>
                </w:rPr>
                <w:t>91</w:t>
              </w:r>
            </w:hyperlink>
          </w:p>
        </w:tc>
      </w:tr>
      <w:tr w:rsidR="00612D01" w:rsidTr="00C9347E">
        <w:trPr>
          <w:trHeight w:val="144"/>
          <w:tblCellSpacing w:w="20" w:type="nil"/>
        </w:trPr>
        <w:tc>
          <w:tcPr>
            <w:tcW w:w="0" w:type="auto"/>
            <w:gridSpan w:val="2"/>
            <w:tcMar>
              <w:top w:w="50" w:type="dxa"/>
              <w:left w:w="100" w:type="dxa"/>
            </w:tcMar>
            <w:vAlign w:val="center"/>
          </w:tcPr>
          <w:p w:rsidR="00612D01" w:rsidRDefault="00612D01" w:rsidP="00C9347E">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612D01" w:rsidRDefault="00612D01" w:rsidP="00C9347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12D01" w:rsidRDefault="00612D01" w:rsidP="00C9347E"/>
        </w:tc>
      </w:tr>
      <w:tr w:rsidR="00612D01" w:rsidRPr="00612D01" w:rsidTr="00C9347E">
        <w:trPr>
          <w:trHeight w:val="144"/>
          <w:tblCellSpacing w:w="20" w:type="nil"/>
        </w:trPr>
        <w:tc>
          <w:tcPr>
            <w:tcW w:w="0" w:type="auto"/>
            <w:gridSpan w:val="6"/>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b/>
                <w:color w:val="000000"/>
                <w:sz w:val="24"/>
                <w:lang w:val="ru-RU"/>
              </w:rPr>
              <w:t>Раздел 5.</w:t>
            </w:r>
            <w:r w:rsidRPr="00612D01">
              <w:rPr>
                <w:rFonts w:ascii="Times New Roman" w:hAnsi="Times New Roman"/>
                <w:color w:val="000000"/>
                <w:sz w:val="24"/>
                <w:lang w:val="ru-RU"/>
              </w:rPr>
              <w:t xml:space="preserve"> </w:t>
            </w:r>
            <w:r w:rsidRPr="00612D01">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612D01">
              <w:rPr>
                <w:rFonts w:ascii="Times New Roman" w:hAnsi="Times New Roman"/>
                <w:b/>
                <w:color w:val="000000"/>
                <w:sz w:val="24"/>
                <w:lang w:val="ru-RU"/>
              </w:rPr>
              <w:t xml:space="preserve"> века</w:t>
            </w:r>
          </w:p>
        </w:tc>
      </w:tr>
      <w:tr w:rsidR="00612D01" w:rsidRPr="00612D01" w:rsidTr="00C9347E">
        <w:trPr>
          <w:trHeight w:val="144"/>
          <w:tblCellSpacing w:w="20" w:type="nil"/>
        </w:trPr>
        <w:tc>
          <w:tcPr>
            <w:tcW w:w="570" w:type="dxa"/>
            <w:tcMar>
              <w:top w:w="50" w:type="dxa"/>
              <w:left w:w="100" w:type="dxa"/>
            </w:tcMar>
            <w:vAlign w:val="center"/>
          </w:tcPr>
          <w:p w:rsidR="00612D01" w:rsidRDefault="00612D01" w:rsidP="00C9347E">
            <w:pPr>
              <w:spacing w:after="0"/>
            </w:pPr>
            <w:r>
              <w:rPr>
                <w:rFonts w:ascii="Times New Roman" w:hAnsi="Times New Roman"/>
                <w:color w:val="000000"/>
                <w:sz w:val="24"/>
              </w:rPr>
              <w:t>5.1</w:t>
            </w:r>
          </w:p>
        </w:tc>
        <w:tc>
          <w:tcPr>
            <w:tcW w:w="325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612D01">
              <w:rPr>
                <w:rFonts w:ascii="Times New Roman" w:hAnsi="Times New Roman"/>
                <w:color w:val="000000"/>
                <w:sz w:val="24"/>
                <w:lang w:val="ru-RU"/>
              </w:rPr>
              <w:t xml:space="preserve"> века. Пьесы (произведение одного из драматургов по выбору). </w:t>
            </w:r>
            <w:r w:rsidRPr="00612D01">
              <w:rPr>
                <w:rFonts w:ascii="Times New Roman" w:hAnsi="Times New Roman"/>
                <w:color w:val="000000"/>
                <w:sz w:val="24"/>
                <w:lang w:val="ru-RU"/>
              </w:rPr>
              <w:lastRenderedPageBreak/>
              <w:t>Например, А. Н. Арбузов «Иркутская история»; А. В. Вампилов «Старший сын» и др.</w:t>
            </w:r>
          </w:p>
        </w:tc>
        <w:tc>
          <w:tcPr>
            <w:tcW w:w="938"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rsidR="00612D01" w:rsidRDefault="00612D01" w:rsidP="00C9347E">
            <w:pPr>
              <w:spacing w:after="0"/>
              <w:ind w:left="135"/>
              <w:jc w:val="center"/>
            </w:pPr>
          </w:p>
        </w:tc>
        <w:tc>
          <w:tcPr>
            <w:tcW w:w="1744" w:type="dxa"/>
            <w:tcMar>
              <w:top w:w="50" w:type="dxa"/>
              <w:left w:w="100" w:type="dxa"/>
            </w:tcMar>
            <w:vAlign w:val="center"/>
          </w:tcPr>
          <w:p w:rsidR="00612D01" w:rsidRDefault="00612D01" w:rsidP="00C9347E">
            <w:pPr>
              <w:spacing w:after="0"/>
              <w:ind w:left="135"/>
              <w:jc w:val="center"/>
            </w:pPr>
          </w:p>
        </w:tc>
        <w:tc>
          <w:tcPr>
            <w:tcW w:w="253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f</w:t>
              </w:r>
              <w:r w:rsidRPr="00612D01">
                <w:rPr>
                  <w:rFonts w:ascii="Times New Roman" w:hAnsi="Times New Roman"/>
                  <w:color w:val="0000FF"/>
                  <w:u w:val="single"/>
                  <w:lang w:val="ru-RU"/>
                </w:rPr>
                <w:t>6</w:t>
              </w:r>
              <w:r>
                <w:rPr>
                  <w:rFonts w:ascii="Times New Roman" w:hAnsi="Times New Roman"/>
                  <w:color w:val="0000FF"/>
                  <w:u w:val="single"/>
                </w:rPr>
                <w:t>a</w:t>
              </w:r>
              <w:r w:rsidRPr="00612D01">
                <w:rPr>
                  <w:rFonts w:ascii="Times New Roman" w:hAnsi="Times New Roman"/>
                  <w:color w:val="0000FF"/>
                  <w:u w:val="single"/>
                  <w:lang w:val="ru-RU"/>
                </w:rPr>
                <w:t>65</w:t>
              </w:r>
              <w:r>
                <w:rPr>
                  <w:rFonts w:ascii="Times New Roman" w:hAnsi="Times New Roman"/>
                  <w:color w:val="0000FF"/>
                  <w:u w:val="single"/>
                </w:rPr>
                <w:t>a</w:t>
              </w:r>
              <w:r w:rsidRPr="00612D01">
                <w:rPr>
                  <w:rFonts w:ascii="Times New Roman" w:hAnsi="Times New Roman"/>
                  <w:color w:val="0000FF"/>
                  <w:u w:val="single"/>
                  <w:lang w:val="ru-RU"/>
                </w:rPr>
                <w:t>91</w:t>
              </w:r>
            </w:hyperlink>
          </w:p>
        </w:tc>
      </w:tr>
      <w:tr w:rsidR="00612D01" w:rsidTr="00C9347E">
        <w:trPr>
          <w:trHeight w:val="144"/>
          <w:tblCellSpacing w:w="20" w:type="nil"/>
        </w:trPr>
        <w:tc>
          <w:tcPr>
            <w:tcW w:w="0" w:type="auto"/>
            <w:gridSpan w:val="2"/>
            <w:tcMar>
              <w:top w:w="50" w:type="dxa"/>
              <w:left w:w="100" w:type="dxa"/>
            </w:tcMar>
            <w:vAlign w:val="center"/>
          </w:tcPr>
          <w:p w:rsidR="00612D01" w:rsidRDefault="00612D01" w:rsidP="00C9347E">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612D01" w:rsidRDefault="00612D01" w:rsidP="00C9347E">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612D01" w:rsidRDefault="00612D01" w:rsidP="00C9347E"/>
        </w:tc>
      </w:tr>
      <w:tr w:rsidR="00612D01" w:rsidTr="00C9347E">
        <w:trPr>
          <w:trHeight w:val="144"/>
          <w:tblCellSpacing w:w="20" w:type="nil"/>
        </w:trPr>
        <w:tc>
          <w:tcPr>
            <w:tcW w:w="0" w:type="auto"/>
            <w:gridSpan w:val="6"/>
            <w:tcMar>
              <w:top w:w="50" w:type="dxa"/>
              <w:left w:w="100" w:type="dxa"/>
            </w:tcMar>
            <w:vAlign w:val="center"/>
          </w:tcPr>
          <w:p w:rsidR="00612D01" w:rsidRDefault="00612D01" w:rsidP="00C9347E">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612D01" w:rsidRPr="00612D01" w:rsidTr="00C9347E">
        <w:trPr>
          <w:trHeight w:val="144"/>
          <w:tblCellSpacing w:w="20" w:type="nil"/>
        </w:trPr>
        <w:tc>
          <w:tcPr>
            <w:tcW w:w="570" w:type="dxa"/>
            <w:tcMar>
              <w:top w:w="50" w:type="dxa"/>
              <w:left w:w="100" w:type="dxa"/>
            </w:tcMar>
            <w:vAlign w:val="center"/>
          </w:tcPr>
          <w:p w:rsidR="00612D01" w:rsidRDefault="00612D01" w:rsidP="00C9347E">
            <w:pPr>
              <w:spacing w:after="0"/>
            </w:pPr>
            <w:r>
              <w:rPr>
                <w:rFonts w:ascii="Times New Roman" w:hAnsi="Times New Roman"/>
                <w:color w:val="000000"/>
                <w:sz w:val="24"/>
              </w:rPr>
              <w:t>6.1</w:t>
            </w:r>
          </w:p>
        </w:tc>
        <w:tc>
          <w:tcPr>
            <w:tcW w:w="325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М.Джалиля, М.Карима, Д.Кугультинова, К.Кулиева и др.</w:t>
            </w:r>
          </w:p>
        </w:tc>
        <w:tc>
          <w:tcPr>
            <w:tcW w:w="938"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612D01" w:rsidRDefault="00612D01" w:rsidP="00C9347E">
            <w:pPr>
              <w:spacing w:after="0"/>
              <w:ind w:left="135"/>
              <w:jc w:val="center"/>
            </w:pPr>
          </w:p>
        </w:tc>
        <w:tc>
          <w:tcPr>
            <w:tcW w:w="1744" w:type="dxa"/>
            <w:tcMar>
              <w:top w:w="50" w:type="dxa"/>
              <w:left w:w="100" w:type="dxa"/>
            </w:tcMar>
            <w:vAlign w:val="center"/>
          </w:tcPr>
          <w:p w:rsidR="00612D01" w:rsidRDefault="00612D01" w:rsidP="00C9347E">
            <w:pPr>
              <w:spacing w:after="0"/>
              <w:ind w:left="135"/>
              <w:jc w:val="center"/>
            </w:pPr>
          </w:p>
        </w:tc>
        <w:tc>
          <w:tcPr>
            <w:tcW w:w="253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f</w:t>
              </w:r>
              <w:r w:rsidRPr="00612D01">
                <w:rPr>
                  <w:rFonts w:ascii="Times New Roman" w:hAnsi="Times New Roman"/>
                  <w:color w:val="0000FF"/>
                  <w:u w:val="single"/>
                  <w:lang w:val="ru-RU"/>
                </w:rPr>
                <w:t>6</w:t>
              </w:r>
              <w:r>
                <w:rPr>
                  <w:rFonts w:ascii="Times New Roman" w:hAnsi="Times New Roman"/>
                  <w:color w:val="0000FF"/>
                  <w:u w:val="single"/>
                </w:rPr>
                <w:t>a</w:t>
              </w:r>
              <w:r w:rsidRPr="00612D01">
                <w:rPr>
                  <w:rFonts w:ascii="Times New Roman" w:hAnsi="Times New Roman"/>
                  <w:color w:val="0000FF"/>
                  <w:u w:val="single"/>
                  <w:lang w:val="ru-RU"/>
                </w:rPr>
                <w:t>65</w:t>
              </w:r>
              <w:r>
                <w:rPr>
                  <w:rFonts w:ascii="Times New Roman" w:hAnsi="Times New Roman"/>
                  <w:color w:val="0000FF"/>
                  <w:u w:val="single"/>
                </w:rPr>
                <w:t>a</w:t>
              </w:r>
              <w:r w:rsidRPr="00612D01">
                <w:rPr>
                  <w:rFonts w:ascii="Times New Roman" w:hAnsi="Times New Roman"/>
                  <w:color w:val="0000FF"/>
                  <w:u w:val="single"/>
                  <w:lang w:val="ru-RU"/>
                </w:rPr>
                <w:t>91</w:t>
              </w:r>
            </w:hyperlink>
          </w:p>
        </w:tc>
      </w:tr>
      <w:tr w:rsidR="00612D01" w:rsidTr="00C9347E">
        <w:trPr>
          <w:trHeight w:val="144"/>
          <w:tblCellSpacing w:w="20" w:type="nil"/>
        </w:trPr>
        <w:tc>
          <w:tcPr>
            <w:tcW w:w="0" w:type="auto"/>
            <w:gridSpan w:val="2"/>
            <w:tcMar>
              <w:top w:w="50" w:type="dxa"/>
              <w:left w:w="100" w:type="dxa"/>
            </w:tcMar>
            <w:vAlign w:val="center"/>
          </w:tcPr>
          <w:p w:rsidR="00612D01" w:rsidRDefault="00612D01" w:rsidP="00C9347E">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612D01" w:rsidRDefault="00612D01" w:rsidP="00C9347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12D01" w:rsidRDefault="00612D01" w:rsidP="00C9347E"/>
        </w:tc>
      </w:tr>
      <w:tr w:rsidR="00612D01" w:rsidTr="00C9347E">
        <w:trPr>
          <w:trHeight w:val="144"/>
          <w:tblCellSpacing w:w="20" w:type="nil"/>
        </w:trPr>
        <w:tc>
          <w:tcPr>
            <w:tcW w:w="0" w:type="auto"/>
            <w:gridSpan w:val="6"/>
            <w:tcMar>
              <w:top w:w="50" w:type="dxa"/>
              <w:left w:w="100" w:type="dxa"/>
            </w:tcMar>
            <w:vAlign w:val="center"/>
          </w:tcPr>
          <w:p w:rsidR="00612D01" w:rsidRDefault="00612D01" w:rsidP="00C9347E">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612D01" w:rsidRPr="00612D01" w:rsidTr="00C9347E">
        <w:trPr>
          <w:trHeight w:val="144"/>
          <w:tblCellSpacing w:w="20" w:type="nil"/>
        </w:trPr>
        <w:tc>
          <w:tcPr>
            <w:tcW w:w="570" w:type="dxa"/>
            <w:tcMar>
              <w:top w:w="50" w:type="dxa"/>
              <w:left w:w="100" w:type="dxa"/>
            </w:tcMar>
            <w:vAlign w:val="center"/>
          </w:tcPr>
          <w:p w:rsidR="00612D01" w:rsidRDefault="00612D01" w:rsidP="00C9347E">
            <w:pPr>
              <w:spacing w:after="0"/>
            </w:pPr>
            <w:r>
              <w:rPr>
                <w:rFonts w:ascii="Times New Roman" w:hAnsi="Times New Roman"/>
                <w:color w:val="000000"/>
                <w:sz w:val="24"/>
              </w:rPr>
              <w:t>7.1</w:t>
            </w:r>
          </w:p>
        </w:tc>
        <w:tc>
          <w:tcPr>
            <w:tcW w:w="325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612D01">
              <w:rPr>
                <w:rFonts w:ascii="Times New Roman" w:hAnsi="Times New Roman"/>
                <w:color w:val="000000"/>
                <w:sz w:val="24"/>
                <w:lang w:val="ru-RU"/>
              </w:rPr>
              <w:t xml:space="preserve"> века (одно произведение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другие.</w:t>
            </w:r>
          </w:p>
        </w:tc>
        <w:tc>
          <w:tcPr>
            <w:tcW w:w="938"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612D01" w:rsidRDefault="00612D01" w:rsidP="00C9347E">
            <w:pPr>
              <w:spacing w:after="0"/>
              <w:ind w:left="135"/>
              <w:jc w:val="center"/>
            </w:pPr>
          </w:p>
        </w:tc>
        <w:tc>
          <w:tcPr>
            <w:tcW w:w="1744" w:type="dxa"/>
            <w:tcMar>
              <w:top w:w="50" w:type="dxa"/>
              <w:left w:w="100" w:type="dxa"/>
            </w:tcMar>
            <w:vAlign w:val="center"/>
          </w:tcPr>
          <w:p w:rsidR="00612D01" w:rsidRDefault="00612D01" w:rsidP="00C9347E">
            <w:pPr>
              <w:spacing w:after="0"/>
              <w:ind w:left="135"/>
              <w:jc w:val="center"/>
            </w:pPr>
          </w:p>
        </w:tc>
        <w:tc>
          <w:tcPr>
            <w:tcW w:w="253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f</w:t>
              </w:r>
              <w:r w:rsidRPr="00612D01">
                <w:rPr>
                  <w:rFonts w:ascii="Times New Roman" w:hAnsi="Times New Roman"/>
                  <w:color w:val="0000FF"/>
                  <w:u w:val="single"/>
                  <w:lang w:val="ru-RU"/>
                </w:rPr>
                <w:t>6</w:t>
              </w:r>
              <w:r>
                <w:rPr>
                  <w:rFonts w:ascii="Times New Roman" w:hAnsi="Times New Roman"/>
                  <w:color w:val="0000FF"/>
                  <w:u w:val="single"/>
                </w:rPr>
                <w:t>a</w:t>
              </w:r>
              <w:r w:rsidRPr="00612D01">
                <w:rPr>
                  <w:rFonts w:ascii="Times New Roman" w:hAnsi="Times New Roman"/>
                  <w:color w:val="0000FF"/>
                  <w:u w:val="single"/>
                  <w:lang w:val="ru-RU"/>
                </w:rPr>
                <w:t>65</w:t>
              </w:r>
              <w:r>
                <w:rPr>
                  <w:rFonts w:ascii="Times New Roman" w:hAnsi="Times New Roman"/>
                  <w:color w:val="0000FF"/>
                  <w:u w:val="single"/>
                </w:rPr>
                <w:t>a</w:t>
              </w:r>
              <w:r w:rsidRPr="00612D01">
                <w:rPr>
                  <w:rFonts w:ascii="Times New Roman" w:hAnsi="Times New Roman"/>
                  <w:color w:val="0000FF"/>
                  <w:u w:val="single"/>
                  <w:lang w:val="ru-RU"/>
                </w:rPr>
                <w:t>91</w:t>
              </w:r>
            </w:hyperlink>
          </w:p>
        </w:tc>
      </w:tr>
      <w:tr w:rsidR="00612D01" w:rsidRPr="00612D01" w:rsidTr="00C9347E">
        <w:trPr>
          <w:trHeight w:val="144"/>
          <w:tblCellSpacing w:w="20" w:type="nil"/>
        </w:trPr>
        <w:tc>
          <w:tcPr>
            <w:tcW w:w="570" w:type="dxa"/>
            <w:tcMar>
              <w:top w:w="50" w:type="dxa"/>
              <w:left w:w="100" w:type="dxa"/>
            </w:tcMar>
            <w:vAlign w:val="center"/>
          </w:tcPr>
          <w:p w:rsidR="00612D01" w:rsidRDefault="00612D01" w:rsidP="00C9347E">
            <w:pPr>
              <w:spacing w:after="0"/>
            </w:pPr>
            <w:r>
              <w:rPr>
                <w:rFonts w:ascii="Times New Roman" w:hAnsi="Times New Roman"/>
                <w:color w:val="000000"/>
                <w:sz w:val="24"/>
              </w:rPr>
              <w:t>7.2</w:t>
            </w:r>
          </w:p>
        </w:tc>
        <w:tc>
          <w:tcPr>
            <w:tcW w:w="3256" w:type="dxa"/>
            <w:tcMar>
              <w:top w:w="50" w:type="dxa"/>
              <w:left w:w="100" w:type="dxa"/>
            </w:tcMar>
            <w:vAlign w:val="center"/>
          </w:tcPr>
          <w:p w:rsidR="00612D01" w:rsidRDefault="00612D01" w:rsidP="00C9347E">
            <w:pPr>
              <w:spacing w:after="0"/>
              <w:ind w:left="135"/>
            </w:pPr>
            <w:r w:rsidRPr="00612D01">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612D01">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Г. Аполлинера, Т. С. Элиота и др.</w:t>
            </w:r>
          </w:p>
        </w:tc>
        <w:tc>
          <w:tcPr>
            <w:tcW w:w="938" w:type="dxa"/>
            <w:tcMar>
              <w:top w:w="50" w:type="dxa"/>
              <w:left w:w="100" w:type="dxa"/>
            </w:tcMar>
            <w:vAlign w:val="center"/>
          </w:tcPr>
          <w:p w:rsidR="00612D01" w:rsidRDefault="00612D01" w:rsidP="00C9347E">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612D01" w:rsidRDefault="00612D01" w:rsidP="00C9347E">
            <w:pPr>
              <w:spacing w:after="0"/>
              <w:ind w:left="135"/>
              <w:jc w:val="center"/>
            </w:pPr>
          </w:p>
        </w:tc>
        <w:tc>
          <w:tcPr>
            <w:tcW w:w="1744" w:type="dxa"/>
            <w:tcMar>
              <w:top w:w="50" w:type="dxa"/>
              <w:left w:w="100" w:type="dxa"/>
            </w:tcMar>
            <w:vAlign w:val="center"/>
          </w:tcPr>
          <w:p w:rsidR="00612D01" w:rsidRDefault="00612D01" w:rsidP="00C9347E">
            <w:pPr>
              <w:spacing w:after="0"/>
              <w:ind w:left="135"/>
              <w:jc w:val="center"/>
            </w:pPr>
          </w:p>
        </w:tc>
        <w:tc>
          <w:tcPr>
            <w:tcW w:w="253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f</w:t>
              </w:r>
              <w:r w:rsidRPr="00612D01">
                <w:rPr>
                  <w:rFonts w:ascii="Times New Roman" w:hAnsi="Times New Roman"/>
                  <w:color w:val="0000FF"/>
                  <w:u w:val="single"/>
                  <w:lang w:val="ru-RU"/>
                </w:rPr>
                <w:t>6</w:t>
              </w:r>
              <w:r>
                <w:rPr>
                  <w:rFonts w:ascii="Times New Roman" w:hAnsi="Times New Roman"/>
                  <w:color w:val="0000FF"/>
                  <w:u w:val="single"/>
                </w:rPr>
                <w:t>a</w:t>
              </w:r>
              <w:r w:rsidRPr="00612D01">
                <w:rPr>
                  <w:rFonts w:ascii="Times New Roman" w:hAnsi="Times New Roman"/>
                  <w:color w:val="0000FF"/>
                  <w:u w:val="single"/>
                  <w:lang w:val="ru-RU"/>
                </w:rPr>
                <w:t>65</w:t>
              </w:r>
              <w:r>
                <w:rPr>
                  <w:rFonts w:ascii="Times New Roman" w:hAnsi="Times New Roman"/>
                  <w:color w:val="0000FF"/>
                  <w:u w:val="single"/>
                </w:rPr>
                <w:t>a</w:t>
              </w:r>
              <w:r w:rsidRPr="00612D01">
                <w:rPr>
                  <w:rFonts w:ascii="Times New Roman" w:hAnsi="Times New Roman"/>
                  <w:color w:val="0000FF"/>
                  <w:u w:val="single"/>
                  <w:lang w:val="ru-RU"/>
                </w:rPr>
                <w:t>91</w:t>
              </w:r>
            </w:hyperlink>
          </w:p>
        </w:tc>
      </w:tr>
      <w:tr w:rsidR="00612D01" w:rsidRPr="00612D01" w:rsidTr="00C9347E">
        <w:trPr>
          <w:trHeight w:val="144"/>
          <w:tblCellSpacing w:w="20" w:type="nil"/>
        </w:trPr>
        <w:tc>
          <w:tcPr>
            <w:tcW w:w="570" w:type="dxa"/>
            <w:tcMar>
              <w:top w:w="50" w:type="dxa"/>
              <w:left w:w="100" w:type="dxa"/>
            </w:tcMar>
            <w:vAlign w:val="center"/>
          </w:tcPr>
          <w:p w:rsidR="00612D01" w:rsidRDefault="00612D01" w:rsidP="00C9347E">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612D01">
              <w:rPr>
                <w:rFonts w:ascii="Times New Roman" w:hAnsi="Times New Roman"/>
                <w:color w:val="000000"/>
                <w:sz w:val="24"/>
                <w:lang w:val="ru-RU"/>
              </w:rPr>
              <w:t xml:space="preserve"> века (одно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w:t>
            </w:r>
          </w:p>
        </w:tc>
        <w:tc>
          <w:tcPr>
            <w:tcW w:w="938"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612D01" w:rsidRDefault="00612D01" w:rsidP="00C9347E">
            <w:pPr>
              <w:spacing w:after="0"/>
              <w:ind w:left="135"/>
              <w:jc w:val="center"/>
            </w:pPr>
          </w:p>
        </w:tc>
        <w:tc>
          <w:tcPr>
            <w:tcW w:w="1744" w:type="dxa"/>
            <w:tcMar>
              <w:top w:w="50" w:type="dxa"/>
              <w:left w:w="100" w:type="dxa"/>
            </w:tcMar>
            <w:vAlign w:val="center"/>
          </w:tcPr>
          <w:p w:rsidR="00612D01" w:rsidRDefault="00612D01" w:rsidP="00C9347E">
            <w:pPr>
              <w:spacing w:after="0"/>
              <w:ind w:left="135"/>
              <w:jc w:val="center"/>
            </w:pPr>
          </w:p>
        </w:tc>
        <w:tc>
          <w:tcPr>
            <w:tcW w:w="253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f</w:t>
              </w:r>
              <w:r w:rsidRPr="00612D01">
                <w:rPr>
                  <w:rFonts w:ascii="Times New Roman" w:hAnsi="Times New Roman"/>
                  <w:color w:val="0000FF"/>
                  <w:u w:val="single"/>
                  <w:lang w:val="ru-RU"/>
                </w:rPr>
                <w:t>6</w:t>
              </w:r>
              <w:r>
                <w:rPr>
                  <w:rFonts w:ascii="Times New Roman" w:hAnsi="Times New Roman"/>
                  <w:color w:val="0000FF"/>
                  <w:u w:val="single"/>
                </w:rPr>
                <w:t>a</w:t>
              </w:r>
              <w:r w:rsidRPr="00612D01">
                <w:rPr>
                  <w:rFonts w:ascii="Times New Roman" w:hAnsi="Times New Roman"/>
                  <w:color w:val="0000FF"/>
                  <w:u w:val="single"/>
                  <w:lang w:val="ru-RU"/>
                </w:rPr>
                <w:t>65</w:t>
              </w:r>
              <w:r>
                <w:rPr>
                  <w:rFonts w:ascii="Times New Roman" w:hAnsi="Times New Roman"/>
                  <w:color w:val="0000FF"/>
                  <w:u w:val="single"/>
                </w:rPr>
                <w:t>a</w:t>
              </w:r>
              <w:r w:rsidRPr="00612D01">
                <w:rPr>
                  <w:rFonts w:ascii="Times New Roman" w:hAnsi="Times New Roman"/>
                  <w:color w:val="0000FF"/>
                  <w:u w:val="single"/>
                  <w:lang w:val="ru-RU"/>
                </w:rPr>
                <w:t>91</w:t>
              </w:r>
            </w:hyperlink>
          </w:p>
        </w:tc>
      </w:tr>
      <w:tr w:rsidR="00612D01" w:rsidTr="00C9347E">
        <w:trPr>
          <w:trHeight w:val="144"/>
          <w:tblCellSpacing w:w="20" w:type="nil"/>
        </w:trPr>
        <w:tc>
          <w:tcPr>
            <w:tcW w:w="0" w:type="auto"/>
            <w:gridSpan w:val="2"/>
            <w:tcMar>
              <w:top w:w="50" w:type="dxa"/>
              <w:left w:w="100" w:type="dxa"/>
            </w:tcMar>
            <w:vAlign w:val="center"/>
          </w:tcPr>
          <w:p w:rsidR="00612D01" w:rsidRDefault="00612D01" w:rsidP="00C9347E">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612D01" w:rsidRDefault="00612D01" w:rsidP="00C9347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12D01" w:rsidRDefault="00612D01" w:rsidP="00C9347E"/>
        </w:tc>
      </w:tr>
      <w:tr w:rsidR="00612D01" w:rsidTr="00C9347E">
        <w:trPr>
          <w:trHeight w:val="144"/>
          <w:tblCellSpacing w:w="20" w:type="nil"/>
        </w:trPr>
        <w:tc>
          <w:tcPr>
            <w:tcW w:w="0" w:type="auto"/>
            <w:gridSpan w:val="2"/>
            <w:tcMar>
              <w:top w:w="50" w:type="dxa"/>
              <w:left w:w="100" w:type="dxa"/>
            </w:tcMar>
            <w:vAlign w:val="center"/>
          </w:tcPr>
          <w:p w:rsidR="00612D01" w:rsidRDefault="00612D01" w:rsidP="00C9347E">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612D01" w:rsidRDefault="00612D01" w:rsidP="00C9347E">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612D01" w:rsidRDefault="00612D01" w:rsidP="00C9347E">
            <w:pPr>
              <w:spacing w:after="0"/>
              <w:ind w:left="135"/>
              <w:jc w:val="center"/>
            </w:pPr>
          </w:p>
        </w:tc>
        <w:tc>
          <w:tcPr>
            <w:tcW w:w="1744" w:type="dxa"/>
            <w:tcMar>
              <w:top w:w="50" w:type="dxa"/>
              <w:left w:w="100" w:type="dxa"/>
            </w:tcMar>
            <w:vAlign w:val="center"/>
          </w:tcPr>
          <w:p w:rsidR="00612D01" w:rsidRDefault="00612D01" w:rsidP="00C9347E">
            <w:pPr>
              <w:spacing w:after="0"/>
              <w:ind w:left="135"/>
              <w:jc w:val="center"/>
            </w:pPr>
          </w:p>
        </w:tc>
        <w:tc>
          <w:tcPr>
            <w:tcW w:w="2536" w:type="dxa"/>
            <w:tcMar>
              <w:top w:w="50" w:type="dxa"/>
              <w:left w:w="100" w:type="dxa"/>
            </w:tcMar>
            <w:vAlign w:val="center"/>
          </w:tcPr>
          <w:p w:rsidR="00612D01" w:rsidRDefault="00612D01" w:rsidP="00C9347E">
            <w:pPr>
              <w:spacing w:after="0"/>
              <w:ind w:left="135"/>
            </w:pPr>
          </w:p>
        </w:tc>
      </w:tr>
      <w:tr w:rsidR="00612D01" w:rsidTr="00C9347E">
        <w:trPr>
          <w:trHeight w:val="144"/>
          <w:tblCellSpacing w:w="20" w:type="nil"/>
        </w:trPr>
        <w:tc>
          <w:tcPr>
            <w:tcW w:w="0" w:type="auto"/>
            <w:gridSpan w:val="2"/>
            <w:tcMar>
              <w:top w:w="50" w:type="dxa"/>
              <w:left w:w="100" w:type="dxa"/>
            </w:tcMar>
            <w:vAlign w:val="center"/>
          </w:tcPr>
          <w:p w:rsidR="00612D01" w:rsidRDefault="00612D01" w:rsidP="00C9347E">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612D01" w:rsidRDefault="00612D01" w:rsidP="00C9347E">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612D01" w:rsidRDefault="00612D01" w:rsidP="00C9347E">
            <w:pPr>
              <w:spacing w:after="0"/>
              <w:ind w:left="135"/>
              <w:jc w:val="center"/>
            </w:pPr>
          </w:p>
        </w:tc>
        <w:tc>
          <w:tcPr>
            <w:tcW w:w="1744" w:type="dxa"/>
            <w:tcMar>
              <w:top w:w="50" w:type="dxa"/>
              <w:left w:w="100" w:type="dxa"/>
            </w:tcMar>
            <w:vAlign w:val="center"/>
          </w:tcPr>
          <w:p w:rsidR="00612D01" w:rsidRDefault="00612D01" w:rsidP="00C9347E">
            <w:pPr>
              <w:spacing w:after="0"/>
              <w:ind w:left="135"/>
              <w:jc w:val="center"/>
            </w:pPr>
          </w:p>
        </w:tc>
        <w:tc>
          <w:tcPr>
            <w:tcW w:w="2536" w:type="dxa"/>
            <w:tcMar>
              <w:top w:w="50" w:type="dxa"/>
              <w:left w:w="100" w:type="dxa"/>
            </w:tcMar>
            <w:vAlign w:val="center"/>
          </w:tcPr>
          <w:p w:rsidR="00612D01" w:rsidRDefault="00612D01" w:rsidP="00C9347E">
            <w:pPr>
              <w:spacing w:after="0"/>
              <w:ind w:left="135"/>
            </w:pPr>
          </w:p>
        </w:tc>
      </w:tr>
      <w:tr w:rsidR="00612D01" w:rsidTr="00C9347E">
        <w:trPr>
          <w:trHeight w:val="144"/>
          <w:tblCellSpacing w:w="20" w:type="nil"/>
        </w:trPr>
        <w:tc>
          <w:tcPr>
            <w:tcW w:w="0" w:type="auto"/>
            <w:gridSpan w:val="2"/>
            <w:tcMar>
              <w:top w:w="50" w:type="dxa"/>
              <w:left w:w="100" w:type="dxa"/>
            </w:tcMar>
            <w:vAlign w:val="center"/>
          </w:tcPr>
          <w:p w:rsidR="00612D01" w:rsidRDefault="00612D01" w:rsidP="00C9347E">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612D01" w:rsidRDefault="00612D01" w:rsidP="00C9347E">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612D01" w:rsidRDefault="00612D01" w:rsidP="00C9347E">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612D01" w:rsidRDefault="00612D01" w:rsidP="00C9347E">
            <w:pPr>
              <w:spacing w:after="0"/>
              <w:ind w:left="135"/>
              <w:jc w:val="center"/>
            </w:pPr>
          </w:p>
        </w:tc>
        <w:tc>
          <w:tcPr>
            <w:tcW w:w="2536" w:type="dxa"/>
            <w:tcMar>
              <w:top w:w="50" w:type="dxa"/>
              <w:left w:w="100" w:type="dxa"/>
            </w:tcMar>
            <w:vAlign w:val="center"/>
          </w:tcPr>
          <w:p w:rsidR="00612D01" w:rsidRDefault="00612D01" w:rsidP="00C9347E">
            <w:pPr>
              <w:spacing w:after="0"/>
              <w:ind w:left="135"/>
            </w:pPr>
          </w:p>
        </w:tc>
      </w:tr>
      <w:tr w:rsidR="00612D01" w:rsidTr="00C9347E">
        <w:trPr>
          <w:trHeight w:val="144"/>
          <w:tblCellSpacing w:w="20" w:type="nil"/>
        </w:trPr>
        <w:tc>
          <w:tcPr>
            <w:tcW w:w="0" w:type="auto"/>
            <w:gridSpan w:val="2"/>
            <w:tcMar>
              <w:top w:w="50" w:type="dxa"/>
              <w:left w:w="100" w:type="dxa"/>
            </w:tcMar>
            <w:vAlign w:val="center"/>
          </w:tcPr>
          <w:p w:rsidR="00612D01" w:rsidRDefault="00612D01" w:rsidP="00C9347E">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612D01" w:rsidRDefault="00612D01" w:rsidP="00C9347E">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612D01" w:rsidRDefault="00612D01" w:rsidP="00C9347E">
            <w:pPr>
              <w:spacing w:after="0"/>
              <w:ind w:left="135"/>
              <w:jc w:val="center"/>
            </w:pPr>
          </w:p>
        </w:tc>
        <w:tc>
          <w:tcPr>
            <w:tcW w:w="1744" w:type="dxa"/>
            <w:tcMar>
              <w:top w:w="50" w:type="dxa"/>
              <w:left w:w="100" w:type="dxa"/>
            </w:tcMar>
            <w:vAlign w:val="center"/>
          </w:tcPr>
          <w:p w:rsidR="00612D01" w:rsidRDefault="00612D01" w:rsidP="00C9347E">
            <w:pPr>
              <w:spacing w:after="0"/>
              <w:ind w:left="135"/>
              <w:jc w:val="center"/>
            </w:pPr>
          </w:p>
        </w:tc>
        <w:tc>
          <w:tcPr>
            <w:tcW w:w="2536" w:type="dxa"/>
            <w:tcMar>
              <w:top w:w="50" w:type="dxa"/>
              <w:left w:w="100" w:type="dxa"/>
            </w:tcMar>
            <w:vAlign w:val="center"/>
          </w:tcPr>
          <w:p w:rsidR="00612D01" w:rsidRDefault="00612D01" w:rsidP="00C9347E">
            <w:pPr>
              <w:spacing w:after="0"/>
              <w:ind w:left="135"/>
            </w:pPr>
          </w:p>
        </w:tc>
      </w:tr>
      <w:tr w:rsidR="00612D01" w:rsidTr="00C9347E">
        <w:trPr>
          <w:trHeight w:val="144"/>
          <w:tblCellSpacing w:w="20" w:type="nil"/>
        </w:trPr>
        <w:tc>
          <w:tcPr>
            <w:tcW w:w="0" w:type="auto"/>
            <w:gridSpan w:val="2"/>
            <w:tcMar>
              <w:top w:w="50" w:type="dxa"/>
              <w:left w:w="100" w:type="dxa"/>
            </w:tcMar>
            <w:vAlign w:val="center"/>
          </w:tcPr>
          <w:p w:rsidR="00612D01" w:rsidRDefault="00612D01" w:rsidP="00C9347E">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612D01" w:rsidRDefault="00612D01" w:rsidP="00C9347E">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612D01" w:rsidRDefault="00612D01" w:rsidP="00C9347E">
            <w:pPr>
              <w:spacing w:after="0"/>
              <w:ind w:left="135"/>
              <w:jc w:val="center"/>
            </w:pPr>
          </w:p>
        </w:tc>
        <w:tc>
          <w:tcPr>
            <w:tcW w:w="1744" w:type="dxa"/>
            <w:tcMar>
              <w:top w:w="50" w:type="dxa"/>
              <w:left w:w="100" w:type="dxa"/>
            </w:tcMar>
            <w:vAlign w:val="center"/>
          </w:tcPr>
          <w:p w:rsidR="00612D01" w:rsidRDefault="00612D01" w:rsidP="00C9347E">
            <w:pPr>
              <w:spacing w:after="0"/>
              <w:ind w:left="135"/>
              <w:jc w:val="center"/>
            </w:pPr>
          </w:p>
        </w:tc>
        <w:tc>
          <w:tcPr>
            <w:tcW w:w="2536" w:type="dxa"/>
            <w:tcMar>
              <w:top w:w="50" w:type="dxa"/>
              <w:left w:w="100" w:type="dxa"/>
            </w:tcMar>
            <w:vAlign w:val="center"/>
          </w:tcPr>
          <w:p w:rsidR="00612D01" w:rsidRDefault="00612D01" w:rsidP="00C9347E">
            <w:pPr>
              <w:spacing w:after="0"/>
              <w:ind w:left="135"/>
            </w:pPr>
          </w:p>
        </w:tc>
      </w:tr>
      <w:tr w:rsidR="00612D01" w:rsidTr="00C9347E">
        <w:trPr>
          <w:trHeight w:val="144"/>
          <w:tblCellSpacing w:w="20" w:type="nil"/>
        </w:trPr>
        <w:tc>
          <w:tcPr>
            <w:tcW w:w="0" w:type="auto"/>
            <w:gridSpan w:val="2"/>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612D01" w:rsidRDefault="00612D01" w:rsidP="00C9347E">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612D01" w:rsidRDefault="00612D01" w:rsidP="00C9347E">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612D01" w:rsidRDefault="00612D01" w:rsidP="00C9347E"/>
        </w:tc>
      </w:tr>
    </w:tbl>
    <w:p w:rsidR="00612D01" w:rsidRDefault="00612D01" w:rsidP="00612D01">
      <w:pPr>
        <w:sectPr w:rsidR="00612D01">
          <w:pgSz w:w="16383" w:h="11906" w:orient="landscape"/>
          <w:pgMar w:top="1134" w:right="850" w:bottom="1134" w:left="1701" w:header="720" w:footer="720" w:gutter="0"/>
          <w:cols w:space="720"/>
        </w:sectPr>
      </w:pPr>
    </w:p>
    <w:p w:rsidR="00612D01" w:rsidRDefault="00612D01" w:rsidP="00612D01">
      <w:pPr>
        <w:spacing w:after="0"/>
        <w:ind w:left="120"/>
      </w:pPr>
      <w:r>
        <w:rPr>
          <w:rFonts w:ascii="Times New Roman" w:hAnsi="Times New Roman"/>
          <w:b/>
          <w:color w:val="000000"/>
          <w:sz w:val="28"/>
        </w:rPr>
        <w:lastRenderedPageBreak/>
        <w:t xml:space="preserve"> ПОУРОЧНЫЙ ПЛАН </w:t>
      </w:r>
    </w:p>
    <w:p w:rsidR="00612D01" w:rsidRDefault="00612D01" w:rsidP="00612D0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2"/>
        <w:gridCol w:w="4025"/>
        <w:gridCol w:w="1102"/>
        <w:gridCol w:w="1841"/>
        <w:gridCol w:w="1910"/>
        <w:gridCol w:w="1347"/>
        <w:gridCol w:w="2873"/>
      </w:tblGrid>
      <w:tr w:rsidR="00612D01" w:rsidTr="00C9347E">
        <w:trPr>
          <w:trHeight w:val="144"/>
          <w:tblCellSpacing w:w="20" w:type="nil"/>
        </w:trPr>
        <w:tc>
          <w:tcPr>
            <w:tcW w:w="898" w:type="dxa"/>
            <w:vMerge w:val="restart"/>
            <w:tcMar>
              <w:top w:w="50" w:type="dxa"/>
              <w:left w:w="100" w:type="dxa"/>
            </w:tcMar>
            <w:vAlign w:val="center"/>
          </w:tcPr>
          <w:p w:rsidR="00612D01" w:rsidRDefault="00612D01" w:rsidP="00C9347E">
            <w:pPr>
              <w:spacing w:after="0"/>
              <w:ind w:left="135"/>
            </w:pPr>
            <w:r>
              <w:rPr>
                <w:rFonts w:ascii="Times New Roman" w:hAnsi="Times New Roman"/>
                <w:b/>
                <w:color w:val="000000"/>
                <w:sz w:val="24"/>
              </w:rPr>
              <w:t xml:space="preserve">№ п/п </w:t>
            </w:r>
          </w:p>
          <w:p w:rsidR="00612D01" w:rsidRDefault="00612D01" w:rsidP="00C9347E">
            <w:pPr>
              <w:spacing w:after="0"/>
              <w:ind w:left="135"/>
            </w:pPr>
          </w:p>
        </w:tc>
        <w:tc>
          <w:tcPr>
            <w:tcW w:w="4006" w:type="dxa"/>
            <w:vMerge w:val="restart"/>
            <w:tcMar>
              <w:top w:w="50" w:type="dxa"/>
              <w:left w:w="100" w:type="dxa"/>
            </w:tcMar>
            <w:vAlign w:val="center"/>
          </w:tcPr>
          <w:p w:rsidR="00612D01" w:rsidRDefault="00612D01" w:rsidP="00C9347E">
            <w:pPr>
              <w:spacing w:after="0"/>
              <w:ind w:left="135"/>
            </w:pPr>
            <w:r>
              <w:rPr>
                <w:rFonts w:ascii="Times New Roman" w:hAnsi="Times New Roman"/>
                <w:b/>
                <w:color w:val="000000"/>
                <w:sz w:val="24"/>
              </w:rPr>
              <w:t xml:space="preserve">Тема урока </w:t>
            </w:r>
          </w:p>
          <w:p w:rsidR="00612D01" w:rsidRDefault="00612D01" w:rsidP="00C9347E">
            <w:pPr>
              <w:spacing w:after="0"/>
              <w:ind w:left="135"/>
            </w:pPr>
          </w:p>
        </w:tc>
        <w:tc>
          <w:tcPr>
            <w:tcW w:w="0" w:type="auto"/>
            <w:gridSpan w:val="3"/>
            <w:tcMar>
              <w:top w:w="50" w:type="dxa"/>
              <w:left w:w="100" w:type="dxa"/>
            </w:tcMar>
            <w:vAlign w:val="center"/>
          </w:tcPr>
          <w:p w:rsidR="00612D01" w:rsidRPr="002C3D53" w:rsidRDefault="00612D01" w:rsidP="00C9347E">
            <w:pPr>
              <w:spacing w:after="0"/>
            </w:pPr>
            <w:r w:rsidRPr="002C3D53">
              <w:rPr>
                <w:rFonts w:ascii="Times New Roman" w:hAnsi="Times New Roman"/>
                <w:b/>
                <w:sz w:val="24"/>
              </w:rPr>
              <w:t>Количество часов</w:t>
            </w:r>
          </w:p>
        </w:tc>
        <w:tc>
          <w:tcPr>
            <w:tcW w:w="1347" w:type="dxa"/>
            <w:vMerge w:val="restart"/>
            <w:tcMar>
              <w:top w:w="50" w:type="dxa"/>
              <w:left w:w="100" w:type="dxa"/>
            </w:tcMar>
            <w:vAlign w:val="center"/>
          </w:tcPr>
          <w:p w:rsidR="00612D01" w:rsidRPr="002C3D53" w:rsidRDefault="00612D01" w:rsidP="00C9347E">
            <w:pPr>
              <w:spacing w:after="0"/>
              <w:ind w:left="135"/>
            </w:pPr>
            <w:r w:rsidRPr="002C3D53">
              <w:rPr>
                <w:rFonts w:ascii="Times New Roman" w:hAnsi="Times New Roman"/>
                <w:b/>
                <w:sz w:val="24"/>
              </w:rPr>
              <w:t xml:space="preserve">Дата изучения </w:t>
            </w:r>
          </w:p>
          <w:p w:rsidR="00612D01" w:rsidRPr="002C3D53" w:rsidRDefault="00612D01" w:rsidP="00C9347E">
            <w:pPr>
              <w:spacing w:after="0"/>
              <w:ind w:left="135"/>
            </w:pPr>
          </w:p>
        </w:tc>
        <w:tc>
          <w:tcPr>
            <w:tcW w:w="2873" w:type="dxa"/>
            <w:vMerge w:val="restart"/>
            <w:tcMar>
              <w:top w:w="50" w:type="dxa"/>
              <w:left w:w="100" w:type="dxa"/>
            </w:tcMar>
            <w:vAlign w:val="center"/>
          </w:tcPr>
          <w:p w:rsidR="00612D01" w:rsidRPr="002C3D53" w:rsidRDefault="00612D01" w:rsidP="00C9347E">
            <w:pPr>
              <w:spacing w:after="0"/>
              <w:ind w:left="135"/>
            </w:pPr>
            <w:r w:rsidRPr="002C3D53">
              <w:rPr>
                <w:rFonts w:ascii="Times New Roman" w:hAnsi="Times New Roman"/>
                <w:b/>
                <w:sz w:val="24"/>
              </w:rPr>
              <w:t xml:space="preserve">Электронные цифровые образовательные ресурсы </w:t>
            </w:r>
          </w:p>
          <w:p w:rsidR="00612D01" w:rsidRPr="002C3D53" w:rsidRDefault="00612D01" w:rsidP="00C9347E">
            <w:pPr>
              <w:spacing w:after="0"/>
              <w:ind w:left="135"/>
            </w:pPr>
          </w:p>
        </w:tc>
      </w:tr>
      <w:tr w:rsidR="00612D01" w:rsidTr="00C9347E">
        <w:trPr>
          <w:trHeight w:val="144"/>
          <w:tblCellSpacing w:w="20" w:type="nil"/>
        </w:trPr>
        <w:tc>
          <w:tcPr>
            <w:tcW w:w="0" w:type="auto"/>
            <w:vMerge/>
            <w:tcBorders>
              <w:top w:val="nil"/>
            </w:tcBorders>
            <w:tcMar>
              <w:top w:w="50" w:type="dxa"/>
              <w:left w:w="100" w:type="dxa"/>
            </w:tcMar>
          </w:tcPr>
          <w:p w:rsidR="00612D01" w:rsidRDefault="00612D01" w:rsidP="00C9347E"/>
        </w:tc>
        <w:tc>
          <w:tcPr>
            <w:tcW w:w="0" w:type="auto"/>
            <w:vMerge/>
            <w:tcBorders>
              <w:top w:val="nil"/>
            </w:tcBorders>
            <w:tcMar>
              <w:top w:w="50" w:type="dxa"/>
              <w:left w:w="100" w:type="dxa"/>
            </w:tcMar>
          </w:tcPr>
          <w:p w:rsidR="00612D01" w:rsidRDefault="00612D01" w:rsidP="00C9347E"/>
        </w:tc>
        <w:tc>
          <w:tcPr>
            <w:tcW w:w="1165" w:type="dxa"/>
            <w:tcMar>
              <w:top w:w="50" w:type="dxa"/>
              <w:left w:w="100" w:type="dxa"/>
            </w:tcMar>
            <w:vAlign w:val="center"/>
          </w:tcPr>
          <w:p w:rsidR="00612D01" w:rsidRPr="002C3D53" w:rsidRDefault="00612D01" w:rsidP="00C9347E">
            <w:pPr>
              <w:spacing w:after="0"/>
              <w:ind w:left="135"/>
            </w:pPr>
            <w:r w:rsidRPr="002C3D53">
              <w:rPr>
                <w:rFonts w:ascii="Times New Roman" w:hAnsi="Times New Roman"/>
                <w:b/>
                <w:sz w:val="24"/>
              </w:rPr>
              <w:t xml:space="preserve">Всего </w:t>
            </w:r>
          </w:p>
          <w:p w:rsidR="00612D01" w:rsidRPr="002C3D53" w:rsidRDefault="00612D01" w:rsidP="00C9347E">
            <w:pPr>
              <w:spacing w:after="0"/>
              <w:ind w:left="135"/>
            </w:pPr>
          </w:p>
        </w:tc>
        <w:tc>
          <w:tcPr>
            <w:tcW w:w="1841" w:type="dxa"/>
            <w:tcMar>
              <w:top w:w="50" w:type="dxa"/>
              <w:left w:w="100" w:type="dxa"/>
            </w:tcMar>
            <w:vAlign w:val="center"/>
          </w:tcPr>
          <w:p w:rsidR="00612D01" w:rsidRPr="002C3D53" w:rsidRDefault="00612D01" w:rsidP="00C9347E">
            <w:pPr>
              <w:spacing w:after="0"/>
              <w:ind w:left="135"/>
            </w:pPr>
            <w:r w:rsidRPr="002C3D53">
              <w:rPr>
                <w:rFonts w:ascii="Times New Roman" w:hAnsi="Times New Roman"/>
                <w:b/>
                <w:sz w:val="24"/>
              </w:rPr>
              <w:t xml:space="preserve">Контрольные работы </w:t>
            </w:r>
          </w:p>
          <w:p w:rsidR="00612D01" w:rsidRPr="002C3D53" w:rsidRDefault="00612D01" w:rsidP="00C9347E">
            <w:pPr>
              <w:spacing w:after="0"/>
              <w:ind w:left="135"/>
            </w:pPr>
          </w:p>
        </w:tc>
        <w:tc>
          <w:tcPr>
            <w:tcW w:w="1910" w:type="dxa"/>
            <w:tcMar>
              <w:top w:w="50" w:type="dxa"/>
              <w:left w:w="100" w:type="dxa"/>
            </w:tcMar>
            <w:vAlign w:val="center"/>
          </w:tcPr>
          <w:p w:rsidR="00612D01" w:rsidRPr="002C3D53" w:rsidRDefault="00612D01" w:rsidP="00C9347E">
            <w:pPr>
              <w:spacing w:after="0"/>
              <w:ind w:left="135"/>
            </w:pPr>
            <w:r w:rsidRPr="002C3D53">
              <w:rPr>
                <w:rFonts w:ascii="Times New Roman" w:hAnsi="Times New Roman"/>
                <w:b/>
                <w:sz w:val="24"/>
              </w:rPr>
              <w:t xml:space="preserve">Практические работы </w:t>
            </w:r>
          </w:p>
          <w:p w:rsidR="00612D01" w:rsidRPr="002C3D53" w:rsidRDefault="00612D01" w:rsidP="00C9347E">
            <w:pPr>
              <w:spacing w:after="0"/>
              <w:ind w:left="135"/>
            </w:pPr>
          </w:p>
        </w:tc>
        <w:tc>
          <w:tcPr>
            <w:tcW w:w="0" w:type="auto"/>
            <w:vMerge/>
            <w:tcBorders>
              <w:top w:val="nil"/>
            </w:tcBorders>
            <w:tcMar>
              <w:top w:w="50" w:type="dxa"/>
              <w:left w:w="100" w:type="dxa"/>
            </w:tcMar>
          </w:tcPr>
          <w:p w:rsidR="00612D01" w:rsidRPr="00816181" w:rsidRDefault="00612D01" w:rsidP="00C9347E">
            <w:pPr>
              <w:rPr>
                <w:color w:val="FF0000"/>
              </w:rPr>
            </w:pPr>
          </w:p>
        </w:tc>
        <w:tc>
          <w:tcPr>
            <w:tcW w:w="0" w:type="auto"/>
            <w:vMerge/>
            <w:tcBorders>
              <w:top w:val="nil"/>
            </w:tcBorders>
            <w:tcMar>
              <w:top w:w="50" w:type="dxa"/>
              <w:left w:w="100" w:type="dxa"/>
            </w:tcMar>
          </w:tcPr>
          <w:p w:rsidR="00612D01" w:rsidRPr="00816181" w:rsidRDefault="00612D01" w:rsidP="00C9347E">
            <w:pPr>
              <w:rPr>
                <w:color w:val="FF0000"/>
              </w:rPr>
            </w:pPr>
          </w:p>
        </w:tc>
      </w:tr>
      <w:tr w:rsid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t>1</w:t>
            </w:r>
          </w:p>
        </w:tc>
        <w:tc>
          <w:tcPr>
            <w:tcW w:w="4006" w:type="dxa"/>
            <w:tcMar>
              <w:top w:w="50" w:type="dxa"/>
              <w:left w:w="100" w:type="dxa"/>
            </w:tcMar>
            <w:vAlign w:val="center"/>
          </w:tcPr>
          <w:p w:rsidR="00612D01" w:rsidRDefault="00612D01" w:rsidP="00C9347E">
            <w:pPr>
              <w:spacing w:after="0"/>
              <w:ind w:left="135"/>
            </w:pPr>
            <w:r w:rsidRPr="00612D01">
              <w:rPr>
                <w:rFonts w:ascii="Times New Roman" w:hAnsi="Times New Roman"/>
                <w:color w:val="000000"/>
                <w:sz w:val="24"/>
                <w:lang w:val="ru-RU"/>
              </w:rPr>
              <w:t xml:space="preserve">Обобщающее повторение: от древнерусской литературы до литературы </w:t>
            </w:r>
            <w:r>
              <w:rPr>
                <w:rFonts w:ascii="Times New Roman" w:hAnsi="Times New Roman"/>
                <w:color w:val="000000"/>
                <w:sz w:val="24"/>
              </w:rPr>
              <w:t>XVIII</w:t>
            </w:r>
            <w:r w:rsidRPr="00612D01">
              <w:rPr>
                <w:rFonts w:ascii="Times New Roman" w:hAnsi="Times New Roman"/>
                <w:color w:val="000000"/>
                <w:sz w:val="24"/>
                <w:lang w:val="ru-RU"/>
              </w:rPr>
              <w:t xml:space="preserve"> века. «Слово о полку Игореве». Стихотворения М.В. Ломоносова, Г.Р. Державина. </w:t>
            </w:r>
            <w:r>
              <w:rPr>
                <w:rFonts w:ascii="Times New Roman" w:hAnsi="Times New Roman"/>
                <w:color w:val="000000"/>
                <w:sz w:val="24"/>
              </w:rPr>
              <w:t>Комедия Д.И. Фонвизина «Недоросль»</w:t>
            </w:r>
          </w:p>
        </w:tc>
        <w:tc>
          <w:tcPr>
            <w:tcW w:w="1165" w:type="dxa"/>
            <w:tcMar>
              <w:top w:w="50" w:type="dxa"/>
              <w:left w:w="100" w:type="dxa"/>
            </w:tcMar>
            <w:vAlign w:val="center"/>
          </w:tcPr>
          <w:p w:rsidR="00612D01" w:rsidRDefault="00612D01" w:rsidP="00C934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923C61">
              <w:rPr>
                <w:rFonts w:ascii="Times New Roman" w:hAnsi="Times New Roman" w:cs="Times New Roman"/>
              </w:rPr>
              <w:t xml:space="preserve">Сентябрь </w:t>
            </w:r>
          </w:p>
        </w:tc>
        <w:tc>
          <w:tcPr>
            <w:tcW w:w="2873" w:type="dxa"/>
            <w:tcMar>
              <w:top w:w="50" w:type="dxa"/>
              <w:left w:w="100" w:type="dxa"/>
            </w:tcMar>
            <w:vAlign w:val="center"/>
          </w:tcPr>
          <w:p w:rsidR="00612D01" w:rsidRDefault="00612D01" w:rsidP="00C9347E">
            <w:pPr>
              <w:spacing w:after="0"/>
              <w:ind w:left="135"/>
            </w:pPr>
          </w:p>
        </w:tc>
      </w:tr>
      <w:tr w:rsid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t>2</w:t>
            </w:r>
          </w:p>
        </w:tc>
        <w:tc>
          <w:tcPr>
            <w:tcW w:w="400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Обобщающее повторение: стихотворения и баллады В.А. Жуковского; комедия А.С. Грибоедова «Горе от ума»</w:t>
            </w:r>
          </w:p>
        </w:tc>
        <w:tc>
          <w:tcPr>
            <w:tcW w:w="1165"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923C61">
              <w:rPr>
                <w:rFonts w:ascii="Times New Roman" w:hAnsi="Times New Roman" w:cs="Times New Roman"/>
              </w:rPr>
              <w:t xml:space="preserve">Сентябрь </w:t>
            </w:r>
          </w:p>
        </w:tc>
        <w:tc>
          <w:tcPr>
            <w:tcW w:w="2873" w:type="dxa"/>
            <w:tcMar>
              <w:top w:w="50" w:type="dxa"/>
              <w:left w:w="100" w:type="dxa"/>
            </w:tcMar>
            <w:vAlign w:val="center"/>
          </w:tcPr>
          <w:p w:rsidR="00612D01" w:rsidRDefault="00612D01" w:rsidP="00C9347E">
            <w:pPr>
              <w:spacing w:after="0"/>
              <w:ind w:left="135"/>
            </w:pPr>
          </w:p>
        </w:tc>
      </w:tr>
      <w:tr w:rsid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t>3</w:t>
            </w:r>
          </w:p>
        </w:tc>
        <w:tc>
          <w:tcPr>
            <w:tcW w:w="400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Обобщающее повторение: произведения А.С. Пушкина. Стихотворения, романы «Евгений Онегин» и «Капитанская дочка»</w:t>
            </w:r>
          </w:p>
        </w:tc>
        <w:tc>
          <w:tcPr>
            <w:tcW w:w="1165"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923C61">
              <w:rPr>
                <w:rFonts w:ascii="Times New Roman" w:hAnsi="Times New Roman" w:cs="Times New Roman"/>
              </w:rPr>
              <w:t xml:space="preserve">Сентябрь </w:t>
            </w:r>
          </w:p>
        </w:tc>
        <w:tc>
          <w:tcPr>
            <w:tcW w:w="2873" w:type="dxa"/>
            <w:tcMar>
              <w:top w:w="50" w:type="dxa"/>
              <w:left w:w="100" w:type="dxa"/>
            </w:tcMar>
            <w:vAlign w:val="center"/>
          </w:tcPr>
          <w:p w:rsidR="00612D01" w:rsidRDefault="00612D01" w:rsidP="00C9347E">
            <w:pPr>
              <w:spacing w:after="0"/>
              <w:ind w:left="135"/>
            </w:pPr>
          </w:p>
        </w:tc>
      </w:tr>
      <w:tr w:rsid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t>4</w:t>
            </w:r>
          </w:p>
        </w:tc>
        <w:tc>
          <w:tcPr>
            <w:tcW w:w="400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Обобщающее повторение: произведения М.Ю. Лермонтова. Стихотворения. Роман «Герой нашего времени»</w:t>
            </w:r>
          </w:p>
        </w:tc>
        <w:tc>
          <w:tcPr>
            <w:tcW w:w="1165"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923C61">
              <w:rPr>
                <w:rFonts w:ascii="Times New Roman" w:hAnsi="Times New Roman" w:cs="Times New Roman"/>
              </w:rPr>
              <w:t xml:space="preserve">Сентябрь </w:t>
            </w:r>
          </w:p>
        </w:tc>
        <w:tc>
          <w:tcPr>
            <w:tcW w:w="2873" w:type="dxa"/>
            <w:tcMar>
              <w:top w:w="50" w:type="dxa"/>
              <w:left w:w="100" w:type="dxa"/>
            </w:tcMar>
            <w:vAlign w:val="center"/>
          </w:tcPr>
          <w:p w:rsidR="00612D01" w:rsidRDefault="00612D01" w:rsidP="00C9347E">
            <w:pPr>
              <w:spacing w:after="0"/>
              <w:ind w:left="135"/>
            </w:pPr>
          </w:p>
        </w:tc>
      </w:tr>
      <w:tr w:rsid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t>5</w:t>
            </w:r>
          </w:p>
        </w:tc>
        <w:tc>
          <w:tcPr>
            <w:tcW w:w="400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Обобщающее повторение: произведения Н.В. Гоголя. Комедия «Ревизор». Поэма </w:t>
            </w:r>
            <w:r w:rsidRPr="00612D01">
              <w:rPr>
                <w:rFonts w:ascii="Times New Roman" w:hAnsi="Times New Roman"/>
                <w:color w:val="000000"/>
                <w:sz w:val="24"/>
                <w:lang w:val="ru-RU"/>
              </w:rPr>
              <w:lastRenderedPageBreak/>
              <w:t>«Мертвые души»</w:t>
            </w:r>
          </w:p>
        </w:tc>
        <w:tc>
          <w:tcPr>
            <w:tcW w:w="1165"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923C61">
              <w:rPr>
                <w:rFonts w:ascii="Times New Roman" w:hAnsi="Times New Roman" w:cs="Times New Roman"/>
              </w:rPr>
              <w:t xml:space="preserve">Сентябрь </w:t>
            </w:r>
          </w:p>
        </w:tc>
        <w:tc>
          <w:tcPr>
            <w:tcW w:w="2873" w:type="dxa"/>
            <w:tcMar>
              <w:top w:w="50" w:type="dxa"/>
              <w:left w:w="100" w:type="dxa"/>
            </w:tcMar>
            <w:vAlign w:val="center"/>
          </w:tcPr>
          <w:p w:rsidR="00612D01" w:rsidRDefault="00612D01" w:rsidP="00C9347E">
            <w:pPr>
              <w:spacing w:after="0"/>
              <w:ind w:left="135"/>
            </w:pPr>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lastRenderedPageBreak/>
              <w:t>6</w:t>
            </w:r>
          </w:p>
        </w:tc>
        <w:tc>
          <w:tcPr>
            <w:tcW w:w="400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612D01">
              <w:rPr>
                <w:rFonts w:ascii="Times New Roman" w:hAnsi="Times New Roman"/>
                <w:color w:val="000000"/>
                <w:sz w:val="24"/>
                <w:lang w:val="ru-RU"/>
              </w:rPr>
              <w:t xml:space="preserve"> века. Основные этапы жизни и творчества А.Н.Островского. Идейно-художественное своеобразие драмы «Гроза»</w:t>
            </w:r>
          </w:p>
        </w:tc>
        <w:tc>
          <w:tcPr>
            <w:tcW w:w="1165"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923C61">
              <w:rPr>
                <w:rFonts w:ascii="Times New Roman" w:hAnsi="Times New Roman" w:cs="Times New Roman"/>
              </w:rPr>
              <w:t xml:space="preserve">Сентябрь </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d</w:t>
              </w:r>
              <w:r w:rsidRPr="00612D01">
                <w:rPr>
                  <w:rFonts w:ascii="Times New Roman" w:hAnsi="Times New Roman"/>
                  <w:color w:val="0000FF"/>
                  <w:u w:val="single"/>
                  <w:lang w:val="ru-RU"/>
                </w:rPr>
                <w:t>6</w:t>
              </w:r>
              <w:r>
                <w:rPr>
                  <w:rFonts w:ascii="Times New Roman" w:hAnsi="Times New Roman"/>
                  <w:color w:val="0000FF"/>
                  <w:u w:val="single"/>
                </w:rPr>
                <w:t>a</w:t>
              </w:r>
              <w:r w:rsidRPr="00612D01">
                <w:rPr>
                  <w:rFonts w:ascii="Times New Roman" w:hAnsi="Times New Roman"/>
                  <w:color w:val="0000FF"/>
                  <w:u w:val="single"/>
                  <w:lang w:val="ru-RU"/>
                </w:rPr>
                <w:t>66018</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t>7</w:t>
            </w:r>
          </w:p>
        </w:tc>
        <w:tc>
          <w:tcPr>
            <w:tcW w:w="400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Тематика и проблематика пьесы "Гроза". Особенности сюжета и своеобразие конфликта</w:t>
            </w:r>
          </w:p>
        </w:tc>
        <w:tc>
          <w:tcPr>
            <w:tcW w:w="1165"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923C61">
              <w:rPr>
                <w:rFonts w:ascii="Times New Roman" w:hAnsi="Times New Roman" w:cs="Times New Roman"/>
              </w:rPr>
              <w:t xml:space="preserve">Сентябрь </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dc</w:t>
              </w:r>
              <w:r w:rsidRPr="00612D01">
                <w:rPr>
                  <w:rFonts w:ascii="Times New Roman" w:hAnsi="Times New Roman"/>
                  <w:color w:val="0000FF"/>
                  <w:u w:val="single"/>
                  <w:lang w:val="ru-RU"/>
                </w:rPr>
                <w:t>1</w:t>
              </w:r>
              <w:r>
                <w:rPr>
                  <w:rFonts w:ascii="Times New Roman" w:hAnsi="Times New Roman"/>
                  <w:color w:val="0000FF"/>
                  <w:u w:val="single"/>
                </w:rPr>
                <w:t>d</w:t>
              </w:r>
              <w:r w:rsidRPr="00612D01">
                <w:rPr>
                  <w:rFonts w:ascii="Times New Roman" w:hAnsi="Times New Roman"/>
                  <w:color w:val="0000FF"/>
                  <w:u w:val="single"/>
                  <w:lang w:val="ru-RU"/>
                </w:rPr>
                <w:t>9</w:t>
              </w:r>
              <w:r>
                <w:rPr>
                  <w:rFonts w:ascii="Times New Roman" w:hAnsi="Times New Roman"/>
                  <w:color w:val="0000FF"/>
                  <w:u w:val="single"/>
                </w:rPr>
                <w:t>abf</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t>8</w:t>
            </w:r>
          </w:p>
        </w:tc>
        <w:tc>
          <w:tcPr>
            <w:tcW w:w="4006" w:type="dxa"/>
            <w:tcMar>
              <w:top w:w="50" w:type="dxa"/>
              <w:left w:w="100" w:type="dxa"/>
            </w:tcMar>
            <w:vAlign w:val="center"/>
          </w:tcPr>
          <w:p w:rsidR="00612D01" w:rsidRDefault="00612D01" w:rsidP="00C9347E">
            <w:pPr>
              <w:spacing w:after="0"/>
              <w:ind w:left="135"/>
            </w:pPr>
            <w:r w:rsidRPr="00612D01">
              <w:rPr>
                <w:rFonts w:ascii="Times New Roman" w:hAnsi="Times New Roman"/>
                <w:color w:val="000000"/>
                <w:sz w:val="24"/>
                <w:lang w:val="ru-RU"/>
              </w:rPr>
              <w:t xml:space="preserve">Город Калинов и его обитатели. </w:t>
            </w:r>
            <w:r>
              <w:rPr>
                <w:rFonts w:ascii="Times New Roman" w:hAnsi="Times New Roman"/>
                <w:color w:val="000000"/>
                <w:sz w:val="24"/>
              </w:rPr>
              <w:t>Образ Катерины</w:t>
            </w:r>
          </w:p>
        </w:tc>
        <w:tc>
          <w:tcPr>
            <w:tcW w:w="1165" w:type="dxa"/>
            <w:tcMar>
              <w:top w:w="50" w:type="dxa"/>
              <w:left w:w="100" w:type="dxa"/>
            </w:tcMar>
            <w:vAlign w:val="center"/>
          </w:tcPr>
          <w:p w:rsidR="00612D01" w:rsidRDefault="00612D01" w:rsidP="00C934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923C61">
              <w:rPr>
                <w:rFonts w:ascii="Times New Roman" w:hAnsi="Times New Roman" w:cs="Times New Roman"/>
              </w:rPr>
              <w:t xml:space="preserve">Сентябрь </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/52</w:t>
              </w:r>
              <w:r>
                <w:rPr>
                  <w:rFonts w:ascii="Times New Roman" w:hAnsi="Times New Roman"/>
                  <w:color w:val="0000FF"/>
                  <w:u w:val="single"/>
                </w:rPr>
                <w:t>a</w:t>
              </w:r>
              <w:r w:rsidRPr="00612D01">
                <w:rPr>
                  <w:rFonts w:ascii="Times New Roman" w:hAnsi="Times New Roman"/>
                  <w:color w:val="0000FF"/>
                  <w:u w:val="single"/>
                  <w:lang w:val="ru-RU"/>
                </w:rPr>
                <w:t>8</w:t>
              </w:r>
              <w:r>
                <w:rPr>
                  <w:rFonts w:ascii="Times New Roman" w:hAnsi="Times New Roman"/>
                  <w:color w:val="0000FF"/>
                  <w:u w:val="single"/>
                </w:rPr>
                <w:t>f</w:t>
              </w:r>
              <w:r w:rsidRPr="00612D01">
                <w:rPr>
                  <w:rFonts w:ascii="Times New Roman" w:hAnsi="Times New Roman"/>
                  <w:color w:val="0000FF"/>
                  <w:u w:val="single"/>
                  <w:lang w:val="ru-RU"/>
                </w:rPr>
                <w:t>226</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t>9</w:t>
            </w:r>
          </w:p>
        </w:tc>
        <w:tc>
          <w:tcPr>
            <w:tcW w:w="400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Смысл названия и символика пьесы. Драма «Гроза» в русской критике</w:t>
            </w:r>
          </w:p>
        </w:tc>
        <w:tc>
          <w:tcPr>
            <w:tcW w:w="1165"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923C61">
              <w:rPr>
                <w:rFonts w:ascii="Times New Roman" w:hAnsi="Times New Roman" w:cs="Times New Roman"/>
              </w:rPr>
              <w:t xml:space="preserve">Сентябрь </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d</w:t>
              </w:r>
              <w:r w:rsidRPr="00612D01">
                <w:rPr>
                  <w:rFonts w:ascii="Times New Roman" w:hAnsi="Times New Roman"/>
                  <w:color w:val="0000FF"/>
                  <w:u w:val="single"/>
                  <w:lang w:val="ru-RU"/>
                </w:rPr>
                <w:t>505742</w:t>
              </w:r>
              <w:r>
                <w:rPr>
                  <w:rFonts w:ascii="Times New Roman" w:hAnsi="Times New Roman"/>
                  <w:color w:val="0000FF"/>
                  <w:u w:val="single"/>
                </w:rPr>
                <w:t>d</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t>10</w:t>
            </w:r>
          </w:p>
        </w:tc>
        <w:tc>
          <w:tcPr>
            <w:tcW w:w="400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1165"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923C61">
              <w:rPr>
                <w:rFonts w:ascii="Times New Roman" w:hAnsi="Times New Roman" w:cs="Times New Roman"/>
              </w:rPr>
              <w:t xml:space="preserve">Сентябрь </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b</w:t>
              </w:r>
              <w:r w:rsidRPr="00612D01">
                <w:rPr>
                  <w:rFonts w:ascii="Times New Roman" w:hAnsi="Times New Roman"/>
                  <w:color w:val="0000FF"/>
                  <w:u w:val="single"/>
                  <w:lang w:val="ru-RU"/>
                </w:rPr>
                <w:t>2</w:t>
              </w:r>
              <w:r>
                <w:rPr>
                  <w:rFonts w:ascii="Times New Roman" w:hAnsi="Times New Roman"/>
                  <w:color w:val="0000FF"/>
                  <w:u w:val="single"/>
                </w:rPr>
                <w:t>bfccec</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t>11</w:t>
            </w:r>
          </w:p>
        </w:tc>
        <w:tc>
          <w:tcPr>
            <w:tcW w:w="400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Резервный урок. </w:t>
            </w:r>
            <w:r>
              <w:rPr>
                <w:rFonts w:ascii="Times New Roman" w:hAnsi="Times New Roman"/>
                <w:color w:val="000000"/>
                <w:sz w:val="24"/>
              </w:rPr>
              <w:t>C</w:t>
            </w:r>
            <w:r w:rsidRPr="00612D01">
              <w:rPr>
                <w:rFonts w:ascii="Times New Roman" w:hAnsi="Times New Roman"/>
                <w:color w:val="000000"/>
                <w:sz w:val="24"/>
                <w:lang w:val="ru-RU"/>
              </w:rPr>
              <w:t>очинение по пьесе А.Н.Островского «Гроза»</w:t>
            </w:r>
          </w:p>
        </w:tc>
        <w:tc>
          <w:tcPr>
            <w:tcW w:w="1165"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923C61">
              <w:rPr>
                <w:rFonts w:ascii="Times New Roman" w:hAnsi="Times New Roman" w:cs="Times New Roman"/>
              </w:rPr>
              <w:t xml:space="preserve">Сентябрь </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f</w:t>
              </w:r>
              <w:r w:rsidRPr="00612D01">
                <w:rPr>
                  <w:rFonts w:ascii="Times New Roman" w:hAnsi="Times New Roman"/>
                  <w:color w:val="0000FF"/>
                  <w:u w:val="single"/>
                  <w:lang w:val="ru-RU"/>
                </w:rPr>
                <w:t>1</w:t>
              </w:r>
              <w:r>
                <w:rPr>
                  <w:rFonts w:ascii="Times New Roman" w:hAnsi="Times New Roman"/>
                  <w:color w:val="0000FF"/>
                  <w:u w:val="single"/>
                </w:rPr>
                <w:t>bf</w:t>
              </w:r>
              <w:r w:rsidRPr="00612D01">
                <w:rPr>
                  <w:rFonts w:ascii="Times New Roman" w:hAnsi="Times New Roman"/>
                  <w:color w:val="0000FF"/>
                  <w:u w:val="single"/>
                  <w:lang w:val="ru-RU"/>
                </w:rPr>
                <w:t>6</w:t>
              </w:r>
              <w:r>
                <w:rPr>
                  <w:rFonts w:ascii="Times New Roman" w:hAnsi="Times New Roman"/>
                  <w:color w:val="0000FF"/>
                  <w:u w:val="single"/>
                </w:rPr>
                <w:t>dac</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t>12</w:t>
            </w:r>
          </w:p>
        </w:tc>
        <w:tc>
          <w:tcPr>
            <w:tcW w:w="400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Основные этапы жизни и творчества И.А.Гончарова</w:t>
            </w:r>
          </w:p>
        </w:tc>
        <w:tc>
          <w:tcPr>
            <w:tcW w:w="1165"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923C61">
              <w:rPr>
                <w:rFonts w:ascii="Times New Roman" w:hAnsi="Times New Roman" w:cs="Times New Roman"/>
              </w:rPr>
              <w:t xml:space="preserve">Сентябрь </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f</w:t>
              </w:r>
              <w:r w:rsidRPr="00612D01">
                <w:rPr>
                  <w:rFonts w:ascii="Times New Roman" w:hAnsi="Times New Roman"/>
                  <w:color w:val="0000FF"/>
                  <w:u w:val="single"/>
                  <w:lang w:val="ru-RU"/>
                </w:rPr>
                <w:t>8025</w:t>
              </w:r>
              <w:r>
                <w:rPr>
                  <w:rFonts w:ascii="Times New Roman" w:hAnsi="Times New Roman"/>
                  <w:color w:val="0000FF"/>
                  <w:u w:val="single"/>
                </w:rPr>
                <w:t>ef</w:t>
              </w:r>
              <w:r w:rsidRPr="00612D01">
                <w:rPr>
                  <w:rFonts w:ascii="Times New Roman" w:hAnsi="Times New Roman"/>
                  <w:color w:val="0000FF"/>
                  <w:u w:val="single"/>
                  <w:lang w:val="ru-RU"/>
                </w:rPr>
                <w:t>8</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t>13</w:t>
            </w:r>
          </w:p>
        </w:tc>
        <w:tc>
          <w:tcPr>
            <w:tcW w:w="400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История создания романа "Обломов". Особенности композиции</w:t>
            </w:r>
          </w:p>
        </w:tc>
        <w:tc>
          <w:tcPr>
            <w:tcW w:w="1165"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vAlign w:val="center"/>
          </w:tcPr>
          <w:p w:rsidR="00612D01" w:rsidRDefault="00612D01" w:rsidP="00C9347E">
            <w:pPr>
              <w:spacing w:after="0"/>
              <w:ind w:left="135"/>
            </w:pPr>
            <w:r w:rsidRPr="00A059A8">
              <w:rPr>
                <w:rFonts w:ascii="Times New Roman" w:hAnsi="Times New Roman" w:cs="Times New Roman"/>
              </w:rPr>
              <w:t xml:space="preserve">Октябрь </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d</w:t>
              </w:r>
              <w:r w:rsidRPr="00612D01">
                <w:rPr>
                  <w:rFonts w:ascii="Times New Roman" w:hAnsi="Times New Roman"/>
                  <w:color w:val="0000FF"/>
                  <w:u w:val="single"/>
                  <w:lang w:val="ru-RU"/>
                </w:rPr>
                <w:t>0004569</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t>14</w:t>
            </w:r>
          </w:p>
        </w:tc>
        <w:tc>
          <w:tcPr>
            <w:tcW w:w="400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Образ главного героя. Обломов и Штольц</w:t>
            </w:r>
          </w:p>
        </w:tc>
        <w:tc>
          <w:tcPr>
            <w:tcW w:w="1165"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510036">
              <w:rPr>
                <w:rFonts w:ascii="Times New Roman" w:hAnsi="Times New Roman" w:cs="Times New Roman"/>
              </w:rPr>
              <w:t xml:space="preserve">Октябрь </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/7</w:t>
              </w:r>
              <w:r>
                <w:rPr>
                  <w:rFonts w:ascii="Times New Roman" w:hAnsi="Times New Roman"/>
                  <w:color w:val="0000FF"/>
                  <w:u w:val="single"/>
                </w:rPr>
                <w:t>eface</w:t>
              </w:r>
              <w:r w:rsidRPr="00612D01">
                <w:rPr>
                  <w:rFonts w:ascii="Times New Roman" w:hAnsi="Times New Roman"/>
                  <w:color w:val="0000FF"/>
                  <w:u w:val="single"/>
                  <w:lang w:val="ru-RU"/>
                </w:rPr>
                <w:t>0</w:t>
              </w:r>
              <w:r>
                <w:rPr>
                  <w:rFonts w:ascii="Times New Roman" w:hAnsi="Times New Roman"/>
                  <w:color w:val="0000FF"/>
                  <w:u w:val="single"/>
                </w:rPr>
                <w:t>f</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t>15</w:t>
            </w:r>
          </w:p>
        </w:tc>
        <w:tc>
          <w:tcPr>
            <w:tcW w:w="400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Женские образы в романе </w:t>
            </w:r>
            <w:r w:rsidRPr="00612D01">
              <w:rPr>
                <w:rFonts w:ascii="Times New Roman" w:hAnsi="Times New Roman"/>
                <w:color w:val="000000"/>
                <w:sz w:val="24"/>
                <w:lang w:val="ru-RU"/>
              </w:rPr>
              <w:lastRenderedPageBreak/>
              <w:t>"Обломов" и их роль в развитии сюжета</w:t>
            </w:r>
          </w:p>
        </w:tc>
        <w:tc>
          <w:tcPr>
            <w:tcW w:w="1165"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510036">
              <w:rPr>
                <w:rFonts w:ascii="Times New Roman" w:hAnsi="Times New Roman" w:cs="Times New Roman"/>
              </w:rPr>
              <w:t xml:space="preserve">Октябрь </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/569</w:t>
              </w:r>
              <w:r>
                <w:rPr>
                  <w:rFonts w:ascii="Times New Roman" w:hAnsi="Times New Roman"/>
                  <w:color w:val="0000FF"/>
                  <w:u w:val="single"/>
                </w:rPr>
                <w:t>d</w:t>
              </w:r>
              <w:r w:rsidRPr="00612D01">
                <w:rPr>
                  <w:rFonts w:ascii="Times New Roman" w:hAnsi="Times New Roman"/>
                  <w:color w:val="0000FF"/>
                  <w:u w:val="single"/>
                  <w:lang w:val="ru-RU"/>
                </w:rPr>
                <w:t>9145</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lastRenderedPageBreak/>
              <w:t>16</w:t>
            </w:r>
          </w:p>
        </w:tc>
        <w:tc>
          <w:tcPr>
            <w:tcW w:w="400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Социально-философский смысл романа "Обломов". Русская критика о романе. Понятие «обломовщина»</w:t>
            </w:r>
          </w:p>
        </w:tc>
        <w:tc>
          <w:tcPr>
            <w:tcW w:w="1165"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510036">
              <w:rPr>
                <w:rFonts w:ascii="Times New Roman" w:hAnsi="Times New Roman" w:cs="Times New Roman"/>
              </w:rPr>
              <w:t xml:space="preserve">Октябрь </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/6631455</w:t>
              </w:r>
              <w:r>
                <w:rPr>
                  <w:rFonts w:ascii="Times New Roman" w:hAnsi="Times New Roman"/>
                  <w:color w:val="0000FF"/>
                  <w:u w:val="single"/>
                </w:rPr>
                <w:t>a</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t>17</w:t>
            </w:r>
          </w:p>
        </w:tc>
        <w:tc>
          <w:tcPr>
            <w:tcW w:w="400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Развитие речи. Подготовка к домашнему сочинению по роману И.А.Гончарова «Обломов»</w:t>
            </w:r>
          </w:p>
        </w:tc>
        <w:tc>
          <w:tcPr>
            <w:tcW w:w="1165"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510036">
              <w:rPr>
                <w:rFonts w:ascii="Times New Roman" w:hAnsi="Times New Roman" w:cs="Times New Roman"/>
              </w:rPr>
              <w:t xml:space="preserve">Октябрь </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/9</w:t>
              </w:r>
              <w:r>
                <w:rPr>
                  <w:rFonts w:ascii="Times New Roman" w:hAnsi="Times New Roman"/>
                  <w:color w:val="0000FF"/>
                  <w:u w:val="single"/>
                </w:rPr>
                <w:t>e</w:t>
              </w:r>
              <w:r w:rsidRPr="00612D01">
                <w:rPr>
                  <w:rFonts w:ascii="Times New Roman" w:hAnsi="Times New Roman"/>
                  <w:color w:val="0000FF"/>
                  <w:u w:val="single"/>
                  <w:lang w:val="ru-RU"/>
                </w:rPr>
                <w:t>3</w:t>
              </w:r>
              <w:r>
                <w:rPr>
                  <w:rFonts w:ascii="Times New Roman" w:hAnsi="Times New Roman"/>
                  <w:color w:val="0000FF"/>
                  <w:u w:val="single"/>
                </w:rPr>
                <w:t>b</w:t>
              </w:r>
              <w:r w:rsidRPr="00612D01">
                <w:rPr>
                  <w:rFonts w:ascii="Times New Roman" w:hAnsi="Times New Roman"/>
                  <w:color w:val="0000FF"/>
                  <w:u w:val="single"/>
                  <w:lang w:val="ru-RU"/>
                </w:rPr>
                <w:t>3966</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t>18</w:t>
            </w:r>
          </w:p>
        </w:tc>
        <w:tc>
          <w:tcPr>
            <w:tcW w:w="400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Основные этапы жизни и творчества И.С.Тургенева. Творческая история создания романа «Отцы и дети»</w:t>
            </w:r>
          </w:p>
        </w:tc>
        <w:tc>
          <w:tcPr>
            <w:tcW w:w="1165"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510036">
              <w:rPr>
                <w:rFonts w:ascii="Times New Roman" w:hAnsi="Times New Roman" w:cs="Times New Roman"/>
              </w:rPr>
              <w:t xml:space="preserve">Октябрь </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e</w:t>
              </w:r>
              <w:r w:rsidRPr="00612D01">
                <w:rPr>
                  <w:rFonts w:ascii="Times New Roman" w:hAnsi="Times New Roman"/>
                  <w:color w:val="0000FF"/>
                  <w:u w:val="single"/>
                  <w:lang w:val="ru-RU"/>
                </w:rPr>
                <w:t>9505</w:t>
              </w:r>
              <w:r>
                <w:rPr>
                  <w:rFonts w:ascii="Times New Roman" w:hAnsi="Times New Roman"/>
                  <w:color w:val="0000FF"/>
                  <w:u w:val="single"/>
                </w:rPr>
                <w:t>c</w:t>
              </w:r>
              <w:r w:rsidRPr="00612D01">
                <w:rPr>
                  <w:rFonts w:ascii="Times New Roman" w:hAnsi="Times New Roman"/>
                  <w:color w:val="0000FF"/>
                  <w:u w:val="single"/>
                  <w:lang w:val="ru-RU"/>
                </w:rPr>
                <w:t>01</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t>19</w:t>
            </w:r>
          </w:p>
        </w:tc>
        <w:tc>
          <w:tcPr>
            <w:tcW w:w="400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Сюжет и проблематика романа «Отцы и дети»</w:t>
            </w:r>
          </w:p>
        </w:tc>
        <w:tc>
          <w:tcPr>
            <w:tcW w:w="1165"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510036">
              <w:rPr>
                <w:rFonts w:ascii="Times New Roman" w:hAnsi="Times New Roman" w:cs="Times New Roman"/>
              </w:rPr>
              <w:t xml:space="preserve">Октябрь </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e</w:t>
              </w:r>
              <w:r w:rsidRPr="00612D01">
                <w:rPr>
                  <w:rFonts w:ascii="Times New Roman" w:hAnsi="Times New Roman"/>
                  <w:color w:val="0000FF"/>
                  <w:u w:val="single"/>
                  <w:lang w:val="ru-RU"/>
                </w:rPr>
                <w:t>43</w:t>
              </w:r>
              <w:r>
                <w:rPr>
                  <w:rFonts w:ascii="Times New Roman" w:hAnsi="Times New Roman"/>
                  <w:color w:val="0000FF"/>
                  <w:u w:val="single"/>
                </w:rPr>
                <w:t>e</w:t>
              </w:r>
              <w:r w:rsidRPr="00612D01">
                <w:rPr>
                  <w:rFonts w:ascii="Times New Roman" w:hAnsi="Times New Roman"/>
                  <w:color w:val="0000FF"/>
                  <w:u w:val="single"/>
                  <w:lang w:val="ru-RU"/>
                </w:rPr>
                <w:t>1304</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t>20</w:t>
            </w:r>
          </w:p>
        </w:tc>
        <w:tc>
          <w:tcPr>
            <w:tcW w:w="400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Образ нигилиста в романе «Отцы и дети», конфликт поколений</w:t>
            </w:r>
          </w:p>
        </w:tc>
        <w:tc>
          <w:tcPr>
            <w:tcW w:w="1165"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510036">
              <w:rPr>
                <w:rFonts w:ascii="Times New Roman" w:hAnsi="Times New Roman" w:cs="Times New Roman"/>
              </w:rPr>
              <w:t xml:space="preserve">Октябрь </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f</w:t>
              </w:r>
              <w:r w:rsidRPr="00612D01">
                <w:rPr>
                  <w:rFonts w:ascii="Times New Roman" w:hAnsi="Times New Roman"/>
                  <w:color w:val="0000FF"/>
                  <w:u w:val="single"/>
                  <w:lang w:val="ru-RU"/>
                </w:rPr>
                <w:t>8</w:t>
              </w:r>
              <w:r>
                <w:rPr>
                  <w:rFonts w:ascii="Times New Roman" w:hAnsi="Times New Roman"/>
                  <w:color w:val="0000FF"/>
                  <w:u w:val="single"/>
                </w:rPr>
                <w:t>f</w:t>
              </w:r>
              <w:r w:rsidRPr="00612D01">
                <w:rPr>
                  <w:rFonts w:ascii="Times New Roman" w:hAnsi="Times New Roman"/>
                  <w:color w:val="0000FF"/>
                  <w:u w:val="single"/>
                  <w:lang w:val="ru-RU"/>
                </w:rPr>
                <w:t>820</w:t>
              </w:r>
              <w:r>
                <w:rPr>
                  <w:rFonts w:ascii="Times New Roman" w:hAnsi="Times New Roman"/>
                  <w:color w:val="0000FF"/>
                  <w:u w:val="single"/>
                </w:rPr>
                <w:t>d</w:t>
              </w:r>
              <w:r w:rsidRPr="00612D01">
                <w:rPr>
                  <w:rFonts w:ascii="Times New Roman" w:hAnsi="Times New Roman"/>
                  <w:color w:val="0000FF"/>
                  <w:u w:val="single"/>
                  <w:lang w:val="ru-RU"/>
                </w:rPr>
                <w:t>8</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t>21</w:t>
            </w:r>
          </w:p>
        </w:tc>
        <w:tc>
          <w:tcPr>
            <w:tcW w:w="400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Женские образы в романе «Отцы и дети»</w:t>
            </w:r>
          </w:p>
        </w:tc>
        <w:tc>
          <w:tcPr>
            <w:tcW w:w="1165"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510036">
              <w:rPr>
                <w:rFonts w:ascii="Times New Roman" w:hAnsi="Times New Roman" w:cs="Times New Roman"/>
              </w:rPr>
              <w:t xml:space="preserve">Октябрь </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c</w:t>
              </w:r>
              <w:r w:rsidRPr="00612D01">
                <w:rPr>
                  <w:rFonts w:ascii="Times New Roman" w:hAnsi="Times New Roman"/>
                  <w:color w:val="0000FF"/>
                  <w:u w:val="single"/>
                  <w:lang w:val="ru-RU"/>
                </w:rPr>
                <w:t>753714</w:t>
              </w:r>
              <w:r>
                <w:rPr>
                  <w:rFonts w:ascii="Times New Roman" w:hAnsi="Times New Roman"/>
                  <w:color w:val="0000FF"/>
                  <w:u w:val="single"/>
                </w:rPr>
                <w:t>b</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t>22</w:t>
            </w:r>
          </w:p>
        </w:tc>
        <w:tc>
          <w:tcPr>
            <w:tcW w:w="400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«Вечные темы» в романе «Отцы и дети». Роль эпилога. Авторская позиция и способы ее выражения</w:t>
            </w:r>
          </w:p>
        </w:tc>
        <w:tc>
          <w:tcPr>
            <w:tcW w:w="1165"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510036">
              <w:rPr>
                <w:rFonts w:ascii="Times New Roman" w:hAnsi="Times New Roman" w:cs="Times New Roman"/>
              </w:rPr>
              <w:t xml:space="preserve">Октябрь </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f</w:t>
              </w:r>
              <w:r w:rsidRPr="00612D01">
                <w:rPr>
                  <w:rFonts w:ascii="Times New Roman" w:hAnsi="Times New Roman"/>
                  <w:color w:val="0000FF"/>
                  <w:u w:val="single"/>
                  <w:lang w:val="ru-RU"/>
                </w:rPr>
                <w:t>04</w:t>
              </w:r>
              <w:r>
                <w:rPr>
                  <w:rFonts w:ascii="Times New Roman" w:hAnsi="Times New Roman"/>
                  <w:color w:val="0000FF"/>
                  <w:u w:val="single"/>
                </w:rPr>
                <w:t>ffea</w:t>
              </w:r>
              <w:r w:rsidRPr="00612D01">
                <w:rPr>
                  <w:rFonts w:ascii="Times New Roman" w:hAnsi="Times New Roman"/>
                  <w:color w:val="0000FF"/>
                  <w:u w:val="single"/>
                  <w:lang w:val="ru-RU"/>
                </w:rPr>
                <w:t>9</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t>23</w:t>
            </w:r>
          </w:p>
        </w:tc>
        <w:tc>
          <w:tcPr>
            <w:tcW w:w="400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Полемика вокруг романа «Отцы и дети»: Д.И.Писарев, М.Антонович и др</w:t>
            </w:r>
          </w:p>
        </w:tc>
        <w:tc>
          <w:tcPr>
            <w:tcW w:w="1165"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510036">
              <w:rPr>
                <w:rFonts w:ascii="Times New Roman" w:hAnsi="Times New Roman" w:cs="Times New Roman"/>
              </w:rPr>
              <w:t xml:space="preserve">Октябрь </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b</w:t>
              </w:r>
              <w:r w:rsidRPr="00612D01">
                <w:rPr>
                  <w:rFonts w:ascii="Times New Roman" w:hAnsi="Times New Roman"/>
                  <w:color w:val="0000FF"/>
                  <w:u w:val="single"/>
                  <w:lang w:val="ru-RU"/>
                </w:rPr>
                <w:t>800</w:t>
              </w:r>
              <w:r>
                <w:rPr>
                  <w:rFonts w:ascii="Times New Roman" w:hAnsi="Times New Roman"/>
                  <w:color w:val="0000FF"/>
                  <w:u w:val="single"/>
                </w:rPr>
                <w:t>baca</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t>24</w:t>
            </w:r>
          </w:p>
        </w:tc>
        <w:tc>
          <w:tcPr>
            <w:tcW w:w="400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Развитие речи.Подготовка к домашнему сочинению по роману И.С.Тургенева «Отцы и дети»</w:t>
            </w:r>
          </w:p>
        </w:tc>
        <w:tc>
          <w:tcPr>
            <w:tcW w:w="1165"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510036">
              <w:rPr>
                <w:rFonts w:ascii="Times New Roman" w:hAnsi="Times New Roman" w:cs="Times New Roman"/>
              </w:rPr>
              <w:t xml:space="preserve">Октябрь </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cca</w:t>
              </w:r>
              <w:r w:rsidRPr="00612D01">
                <w:rPr>
                  <w:rFonts w:ascii="Times New Roman" w:hAnsi="Times New Roman"/>
                  <w:color w:val="0000FF"/>
                  <w:u w:val="single"/>
                  <w:lang w:val="ru-RU"/>
                </w:rPr>
                <w:t>723</w:t>
              </w:r>
              <w:r>
                <w:rPr>
                  <w:rFonts w:ascii="Times New Roman" w:hAnsi="Times New Roman"/>
                  <w:color w:val="0000FF"/>
                  <w:u w:val="single"/>
                </w:rPr>
                <w:t>e</w:t>
              </w:r>
              <w:r w:rsidRPr="00612D01">
                <w:rPr>
                  <w:rFonts w:ascii="Times New Roman" w:hAnsi="Times New Roman"/>
                  <w:color w:val="0000FF"/>
                  <w:u w:val="single"/>
                  <w:lang w:val="ru-RU"/>
                </w:rPr>
                <w:t>7</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lastRenderedPageBreak/>
              <w:t>25</w:t>
            </w:r>
          </w:p>
        </w:tc>
        <w:tc>
          <w:tcPr>
            <w:tcW w:w="400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Основные этапы жизни и творчества Ф.И.Тютчева. Поэт-философ</w:t>
            </w:r>
          </w:p>
        </w:tc>
        <w:tc>
          <w:tcPr>
            <w:tcW w:w="1165"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vAlign w:val="center"/>
          </w:tcPr>
          <w:p w:rsidR="00612D01" w:rsidRDefault="00612D01" w:rsidP="00C9347E">
            <w:pPr>
              <w:spacing w:after="0"/>
              <w:ind w:left="135"/>
            </w:pPr>
            <w:r w:rsidRPr="00A059A8">
              <w:rPr>
                <w:rFonts w:ascii="Times New Roman" w:hAnsi="Times New Roman" w:cs="Times New Roman"/>
              </w:rPr>
              <w:t xml:space="preserve">Ноябрь </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/77583</w:t>
              </w:r>
              <w:r>
                <w:rPr>
                  <w:rFonts w:ascii="Times New Roman" w:hAnsi="Times New Roman"/>
                  <w:color w:val="0000FF"/>
                  <w:u w:val="single"/>
                </w:rPr>
                <w:t>f</w:t>
              </w:r>
              <w:r w:rsidRPr="00612D01">
                <w:rPr>
                  <w:rFonts w:ascii="Times New Roman" w:hAnsi="Times New Roman"/>
                  <w:color w:val="0000FF"/>
                  <w:u w:val="single"/>
                  <w:lang w:val="ru-RU"/>
                </w:rPr>
                <w:t>5</w:t>
              </w:r>
              <w:r>
                <w:rPr>
                  <w:rFonts w:ascii="Times New Roman" w:hAnsi="Times New Roman"/>
                  <w:color w:val="0000FF"/>
                  <w:u w:val="single"/>
                </w:rPr>
                <w:t>e</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t>26</w:t>
            </w:r>
          </w:p>
        </w:tc>
        <w:tc>
          <w:tcPr>
            <w:tcW w:w="400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Тема родной природы в лирике Ф.И.Тютчева</w:t>
            </w:r>
          </w:p>
        </w:tc>
        <w:tc>
          <w:tcPr>
            <w:tcW w:w="1165"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8A7089">
              <w:rPr>
                <w:rFonts w:ascii="Times New Roman" w:hAnsi="Times New Roman" w:cs="Times New Roman"/>
              </w:rPr>
              <w:t xml:space="preserve">Ноябрь </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f</w:t>
              </w:r>
              <w:r w:rsidRPr="00612D01">
                <w:rPr>
                  <w:rFonts w:ascii="Times New Roman" w:hAnsi="Times New Roman"/>
                  <w:color w:val="0000FF"/>
                  <w:u w:val="single"/>
                  <w:lang w:val="ru-RU"/>
                </w:rPr>
                <w:t>46</w:t>
              </w:r>
              <w:r>
                <w:rPr>
                  <w:rFonts w:ascii="Times New Roman" w:hAnsi="Times New Roman"/>
                  <w:color w:val="0000FF"/>
                  <w:u w:val="single"/>
                </w:rPr>
                <w:t>e</w:t>
              </w:r>
              <w:r w:rsidRPr="00612D01">
                <w:rPr>
                  <w:rFonts w:ascii="Times New Roman" w:hAnsi="Times New Roman"/>
                  <w:color w:val="0000FF"/>
                  <w:u w:val="single"/>
                  <w:lang w:val="ru-RU"/>
                </w:rPr>
                <w:t>3</w:t>
              </w:r>
              <w:r>
                <w:rPr>
                  <w:rFonts w:ascii="Times New Roman" w:hAnsi="Times New Roman"/>
                  <w:color w:val="0000FF"/>
                  <w:u w:val="single"/>
                </w:rPr>
                <w:t>aff</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t>27</w:t>
            </w:r>
          </w:p>
        </w:tc>
        <w:tc>
          <w:tcPr>
            <w:tcW w:w="400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Любовная лирика Ф.И.Тютчева</w:t>
            </w:r>
          </w:p>
        </w:tc>
        <w:tc>
          <w:tcPr>
            <w:tcW w:w="1165"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8A7089">
              <w:rPr>
                <w:rFonts w:ascii="Times New Roman" w:hAnsi="Times New Roman" w:cs="Times New Roman"/>
              </w:rPr>
              <w:t xml:space="preserve">Ноябрь </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e</w:t>
              </w:r>
              <w:r w:rsidRPr="00612D01">
                <w:rPr>
                  <w:rFonts w:ascii="Times New Roman" w:hAnsi="Times New Roman"/>
                  <w:color w:val="0000FF"/>
                  <w:u w:val="single"/>
                  <w:lang w:val="ru-RU"/>
                </w:rPr>
                <w:t>6</w:t>
              </w:r>
              <w:r>
                <w:rPr>
                  <w:rFonts w:ascii="Times New Roman" w:hAnsi="Times New Roman"/>
                  <w:color w:val="0000FF"/>
                  <w:u w:val="single"/>
                </w:rPr>
                <w:t>e</w:t>
              </w:r>
              <w:r w:rsidRPr="00612D01">
                <w:rPr>
                  <w:rFonts w:ascii="Times New Roman" w:hAnsi="Times New Roman"/>
                  <w:color w:val="0000FF"/>
                  <w:u w:val="single"/>
                  <w:lang w:val="ru-RU"/>
                </w:rPr>
                <w:t>2637</w:t>
              </w:r>
              <w:r>
                <w:rPr>
                  <w:rFonts w:ascii="Times New Roman" w:hAnsi="Times New Roman"/>
                  <w:color w:val="0000FF"/>
                  <w:u w:val="single"/>
                </w:rPr>
                <w:t>d</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t>28</w:t>
            </w:r>
          </w:p>
        </w:tc>
        <w:tc>
          <w:tcPr>
            <w:tcW w:w="400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Развитие речи. Анализ лирического произведения Ф.И.Тютчева</w:t>
            </w:r>
          </w:p>
        </w:tc>
        <w:tc>
          <w:tcPr>
            <w:tcW w:w="1165"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8A7089">
              <w:rPr>
                <w:rFonts w:ascii="Times New Roman" w:hAnsi="Times New Roman" w:cs="Times New Roman"/>
              </w:rPr>
              <w:t xml:space="preserve">Ноябрь </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/9</w:t>
              </w:r>
              <w:r>
                <w:rPr>
                  <w:rFonts w:ascii="Times New Roman" w:hAnsi="Times New Roman"/>
                  <w:color w:val="0000FF"/>
                  <w:u w:val="single"/>
                </w:rPr>
                <w:t>f</w:t>
              </w:r>
              <w:r w:rsidRPr="00612D01">
                <w:rPr>
                  <w:rFonts w:ascii="Times New Roman" w:hAnsi="Times New Roman"/>
                  <w:color w:val="0000FF"/>
                  <w:u w:val="single"/>
                  <w:lang w:val="ru-RU"/>
                </w:rPr>
                <w:t>46</w:t>
              </w:r>
              <w:r>
                <w:rPr>
                  <w:rFonts w:ascii="Times New Roman" w:hAnsi="Times New Roman"/>
                  <w:color w:val="0000FF"/>
                  <w:u w:val="single"/>
                </w:rPr>
                <w:t>e</w:t>
              </w:r>
              <w:r w:rsidRPr="00612D01">
                <w:rPr>
                  <w:rFonts w:ascii="Times New Roman" w:hAnsi="Times New Roman"/>
                  <w:color w:val="0000FF"/>
                  <w:u w:val="single"/>
                  <w:lang w:val="ru-RU"/>
                </w:rPr>
                <w:t>13</w:t>
              </w:r>
              <w:r>
                <w:rPr>
                  <w:rFonts w:ascii="Times New Roman" w:hAnsi="Times New Roman"/>
                  <w:color w:val="0000FF"/>
                  <w:u w:val="single"/>
                </w:rPr>
                <w:t>e</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t>29</w:t>
            </w:r>
          </w:p>
        </w:tc>
        <w:tc>
          <w:tcPr>
            <w:tcW w:w="400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1165"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8A7089">
              <w:rPr>
                <w:rFonts w:ascii="Times New Roman" w:hAnsi="Times New Roman" w:cs="Times New Roman"/>
              </w:rPr>
              <w:t xml:space="preserve">Ноябрь </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d</w:t>
              </w:r>
              <w:r w:rsidRPr="00612D01">
                <w:rPr>
                  <w:rFonts w:ascii="Times New Roman" w:hAnsi="Times New Roman"/>
                  <w:color w:val="0000FF"/>
                  <w:u w:val="single"/>
                  <w:lang w:val="ru-RU"/>
                </w:rPr>
                <w:t>94</w:t>
              </w:r>
              <w:r>
                <w:rPr>
                  <w:rFonts w:ascii="Times New Roman" w:hAnsi="Times New Roman"/>
                  <w:color w:val="0000FF"/>
                  <w:u w:val="single"/>
                </w:rPr>
                <w:t>a</w:t>
              </w:r>
              <w:r w:rsidRPr="00612D01">
                <w:rPr>
                  <w:rFonts w:ascii="Times New Roman" w:hAnsi="Times New Roman"/>
                  <w:color w:val="0000FF"/>
                  <w:u w:val="single"/>
                  <w:lang w:val="ru-RU"/>
                </w:rPr>
                <w:t>8</w:t>
              </w:r>
              <w:r>
                <w:rPr>
                  <w:rFonts w:ascii="Times New Roman" w:hAnsi="Times New Roman"/>
                  <w:color w:val="0000FF"/>
                  <w:u w:val="single"/>
                </w:rPr>
                <w:t>edc</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t>30</w:t>
            </w:r>
          </w:p>
        </w:tc>
        <w:tc>
          <w:tcPr>
            <w:tcW w:w="400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Гражданская поэзия и лирика чувств Н.А.Некрасова</w:t>
            </w:r>
          </w:p>
        </w:tc>
        <w:tc>
          <w:tcPr>
            <w:tcW w:w="1165"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8A7089">
              <w:rPr>
                <w:rFonts w:ascii="Times New Roman" w:hAnsi="Times New Roman" w:cs="Times New Roman"/>
              </w:rPr>
              <w:t xml:space="preserve">Ноябрь </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/4</w:t>
              </w:r>
              <w:r>
                <w:rPr>
                  <w:rFonts w:ascii="Times New Roman" w:hAnsi="Times New Roman"/>
                  <w:color w:val="0000FF"/>
                  <w:u w:val="single"/>
                </w:rPr>
                <w:t>d</w:t>
              </w:r>
              <w:r w:rsidRPr="00612D01">
                <w:rPr>
                  <w:rFonts w:ascii="Times New Roman" w:hAnsi="Times New Roman"/>
                  <w:color w:val="0000FF"/>
                  <w:u w:val="single"/>
                  <w:lang w:val="ru-RU"/>
                </w:rPr>
                <w:t>9</w:t>
              </w:r>
              <w:r>
                <w:rPr>
                  <w:rFonts w:ascii="Times New Roman" w:hAnsi="Times New Roman"/>
                  <w:color w:val="0000FF"/>
                  <w:u w:val="single"/>
                </w:rPr>
                <w:t>c</w:t>
              </w:r>
              <w:r w:rsidRPr="00612D01">
                <w:rPr>
                  <w:rFonts w:ascii="Times New Roman" w:hAnsi="Times New Roman"/>
                  <w:color w:val="0000FF"/>
                  <w:u w:val="single"/>
                  <w:lang w:val="ru-RU"/>
                </w:rPr>
                <w:t>87</w:t>
              </w:r>
              <w:r>
                <w:rPr>
                  <w:rFonts w:ascii="Times New Roman" w:hAnsi="Times New Roman"/>
                  <w:color w:val="0000FF"/>
                  <w:u w:val="single"/>
                </w:rPr>
                <w:t>fd</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t>31</w:t>
            </w:r>
          </w:p>
        </w:tc>
        <w:tc>
          <w:tcPr>
            <w:tcW w:w="400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Развитие речи. Анализ лирического произведения Н.А.Некрасова</w:t>
            </w:r>
          </w:p>
        </w:tc>
        <w:tc>
          <w:tcPr>
            <w:tcW w:w="1165"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8A7089">
              <w:rPr>
                <w:rFonts w:ascii="Times New Roman" w:hAnsi="Times New Roman" w:cs="Times New Roman"/>
              </w:rPr>
              <w:t xml:space="preserve">Ноябрь </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ab</w:t>
              </w:r>
              <w:r w:rsidRPr="00612D01">
                <w:rPr>
                  <w:rFonts w:ascii="Times New Roman" w:hAnsi="Times New Roman"/>
                  <w:color w:val="0000FF"/>
                  <w:u w:val="single"/>
                  <w:lang w:val="ru-RU"/>
                </w:rPr>
                <w:t>0</w:t>
              </w:r>
              <w:r>
                <w:rPr>
                  <w:rFonts w:ascii="Times New Roman" w:hAnsi="Times New Roman"/>
                  <w:color w:val="0000FF"/>
                  <w:u w:val="single"/>
                </w:rPr>
                <w:t>ee</w:t>
              </w:r>
              <w:r w:rsidRPr="00612D01">
                <w:rPr>
                  <w:rFonts w:ascii="Times New Roman" w:hAnsi="Times New Roman"/>
                  <w:color w:val="0000FF"/>
                  <w:u w:val="single"/>
                  <w:lang w:val="ru-RU"/>
                </w:rPr>
                <w:t>46</w:t>
              </w:r>
              <w:r>
                <w:rPr>
                  <w:rFonts w:ascii="Times New Roman" w:hAnsi="Times New Roman"/>
                  <w:color w:val="0000FF"/>
                  <w:u w:val="single"/>
                </w:rPr>
                <w:t>b</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t>32</w:t>
            </w:r>
          </w:p>
        </w:tc>
        <w:tc>
          <w:tcPr>
            <w:tcW w:w="4006" w:type="dxa"/>
            <w:tcMar>
              <w:top w:w="50" w:type="dxa"/>
              <w:left w:w="100" w:type="dxa"/>
            </w:tcMar>
            <w:vAlign w:val="center"/>
          </w:tcPr>
          <w:p w:rsidR="00612D01" w:rsidRDefault="00612D01" w:rsidP="00C9347E">
            <w:pPr>
              <w:spacing w:after="0"/>
              <w:ind w:left="135"/>
            </w:pPr>
            <w:r w:rsidRPr="00612D01">
              <w:rPr>
                <w:rFonts w:ascii="Times New Roman" w:hAnsi="Times New Roman"/>
                <w:color w:val="000000"/>
                <w:sz w:val="24"/>
                <w:lang w:val="ru-RU"/>
              </w:rPr>
              <w:t xml:space="preserve">История создания поэмы Н.А.Некрасова «Кому на Руси жить хорошо». </w:t>
            </w:r>
            <w:r>
              <w:rPr>
                <w:rFonts w:ascii="Times New Roman" w:hAnsi="Times New Roman"/>
                <w:color w:val="000000"/>
                <w:sz w:val="24"/>
              </w:rPr>
              <w:t>Особенности жанра, сюжета и композиции. Фольклорная основа произведения</w:t>
            </w:r>
          </w:p>
        </w:tc>
        <w:tc>
          <w:tcPr>
            <w:tcW w:w="1165" w:type="dxa"/>
            <w:tcMar>
              <w:top w:w="50" w:type="dxa"/>
              <w:left w:w="100" w:type="dxa"/>
            </w:tcMar>
            <w:vAlign w:val="center"/>
          </w:tcPr>
          <w:p w:rsidR="00612D01" w:rsidRDefault="00612D01" w:rsidP="00C934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8A7089">
              <w:rPr>
                <w:rFonts w:ascii="Times New Roman" w:hAnsi="Times New Roman" w:cs="Times New Roman"/>
              </w:rPr>
              <w:t xml:space="preserve">Ноябрь </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fc</w:t>
              </w:r>
              <w:r w:rsidRPr="00612D01">
                <w:rPr>
                  <w:rFonts w:ascii="Times New Roman" w:hAnsi="Times New Roman"/>
                  <w:color w:val="0000FF"/>
                  <w:u w:val="single"/>
                  <w:lang w:val="ru-RU"/>
                </w:rPr>
                <w:t>94</w:t>
              </w:r>
              <w:r>
                <w:rPr>
                  <w:rFonts w:ascii="Times New Roman" w:hAnsi="Times New Roman"/>
                  <w:color w:val="0000FF"/>
                  <w:u w:val="single"/>
                </w:rPr>
                <w:t>db</w:t>
              </w:r>
              <w:r w:rsidRPr="00612D01">
                <w:rPr>
                  <w:rFonts w:ascii="Times New Roman" w:hAnsi="Times New Roman"/>
                  <w:color w:val="0000FF"/>
                  <w:u w:val="single"/>
                  <w:lang w:val="ru-RU"/>
                </w:rPr>
                <w:t>83</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t>33</w:t>
            </w:r>
          </w:p>
        </w:tc>
        <w:tc>
          <w:tcPr>
            <w:tcW w:w="400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Многообразие народных типов в галерее персонажей «Кому на Руси жить хорошо»</w:t>
            </w:r>
          </w:p>
        </w:tc>
        <w:tc>
          <w:tcPr>
            <w:tcW w:w="1165"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8A7089">
              <w:rPr>
                <w:rFonts w:ascii="Times New Roman" w:hAnsi="Times New Roman" w:cs="Times New Roman"/>
              </w:rPr>
              <w:t xml:space="preserve">Ноябрь </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/38</w:t>
              </w:r>
              <w:r>
                <w:rPr>
                  <w:rFonts w:ascii="Times New Roman" w:hAnsi="Times New Roman"/>
                  <w:color w:val="0000FF"/>
                  <w:u w:val="single"/>
                </w:rPr>
                <w:t>fb</w:t>
              </w:r>
              <w:r w:rsidRPr="00612D01">
                <w:rPr>
                  <w:rFonts w:ascii="Times New Roman" w:hAnsi="Times New Roman"/>
                  <w:color w:val="0000FF"/>
                  <w:u w:val="single"/>
                  <w:lang w:val="ru-RU"/>
                </w:rPr>
                <w:t>8</w:t>
              </w:r>
              <w:r>
                <w:rPr>
                  <w:rFonts w:ascii="Times New Roman" w:hAnsi="Times New Roman"/>
                  <w:color w:val="0000FF"/>
                  <w:u w:val="single"/>
                </w:rPr>
                <w:t>ca</w:t>
              </w:r>
              <w:r w:rsidRPr="00612D01">
                <w:rPr>
                  <w:rFonts w:ascii="Times New Roman" w:hAnsi="Times New Roman"/>
                  <w:color w:val="0000FF"/>
                  <w:u w:val="single"/>
                  <w:lang w:val="ru-RU"/>
                </w:rPr>
                <w:t>5</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t>34</w:t>
            </w:r>
          </w:p>
        </w:tc>
        <w:tc>
          <w:tcPr>
            <w:tcW w:w="400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Проблемы счастья и смысла жизни в поэме «Кому на Руси жить хорошо»</w:t>
            </w:r>
          </w:p>
        </w:tc>
        <w:tc>
          <w:tcPr>
            <w:tcW w:w="1165"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8A7089">
              <w:rPr>
                <w:rFonts w:ascii="Times New Roman" w:hAnsi="Times New Roman" w:cs="Times New Roman"/>
              </w:rPr>
              <w:t xml:space="preserve">Ноябрь </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/6409</w:t>
              </w:r>
              <w:r>
                <w:rPr>
                  <w:rFonts w:ascii="Times New Roman" w:hAnsi="Times New Roman"/>
                  <w:color w:val="0000FF"/>
                  <w:u w:val="single"/>
                </w:rPr>
                <w:t>d</w:t>
              </w:r>
              <w:r w:rsidRPr="00612D01">
                <w:rPr>
                  <w:rFonts w:ascii="Times New Roman" w:hAnsi="Times New Roman"/>
                  <w:color w:val="0000FF"/>
                  <w:u w:val="single"/>
                  <w:lang w:val="ru-RU"/>
                </w:rPr>
                <w:t>788</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lastRenderedPageBreak/>
              <w:t>35</w:t>
            </w:r>
          </w:p>
        </w:tc>
        <w:tc>
          <w:tcPr>
            <w:tcW w:w="400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Основные этапы жизни и творчества А. А.Фета. Теория «чистого искусства»</w:t>
            </w:r>
          </w:p>
        </w:tc>
        <w:tc>
          <w:tcPr>
            <w:tcW w:w="1165"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vAlign w:val="center"/>
          </w:tcPr>
          <w:p w:rsidR="00612D01" w:rsidRDefault="00612D01" w:rsidP="00C9347E">
            <w:pPr>
              <w:spacing w:after="0"/>
              <w:ind w:left="135"/>
            </w:pPr>
            <w:r w:rsidRPr="00A059A8">
              <w:rPr>
                <w:rFonts w:ascii="Times New Roman" w:hAnsi="Times New Roman" w:cs="Times New Roman"/>
              </w:rPr>
              <w:t>Декабрь</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/0</w:t>
              </w:r>
              <w:r>
                <w:rPr>
                  <w:rFonts w:ascii="Times New Roman" w:hAnsi="Times New Roman"/>
                  <w:color w:val="0000FF"/>
                  <w:u w:val="single"/>
                </w:rPr>
                <w:t>fdcc</w:t>
              </w:r>
              <w:r w:rsidRPr="00612D01">
                <w:rPr>
                  <w:rFonts w:ascii="Times New Roman" w:hAnsi="Times New Roman"/>
                  <w:color w:val="0000FF"/>
                  <w:u w:val="single"/>
                  <w:lang w:val="ru-RU"/>
                </w:rPr>
                <w:t>372</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t>36</w:t>
            </w:r>
          </w:p>
        </w:tc>
        <w:tc>
          <w:tcPr>
            <w:tcW w:w="400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Человек и природа в лирике А.А.Фета</w:t>
            </w:r>
          </w:p>
        </w:tc>
        <w:tc>
          <w:tcPr>
            <w:tcW w:w="1165"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160136">
              <w:rPr>
                <w:rFonts w:ascii="Times New Roman" w:hAnsi="Times New Roman" w:cs="Times New Roman"/>
              </w:rPr>
              <w:t>Декабрь</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/2</w:t>
              </w:r>
              <w:r>
                <w:rPr>
                  <w:rFonts w:ascii="Times New Roman" w:hAnsi="Times New Roman"/>
                  <w:color w:val="0000FF"/>
                  <w:u w:val="single"/>
                </w:rPr>
                <w:t>e</w:t>
              </w:r>
              <w:r w:rsidRPr="00612D01">
                <w:rPr>
                  <w:rFonts w:ascii="Times New Roman" w:hAnsi="Times New Roman"/>
                  <w:color w:val="0000FF"/>
                  <w:u w:val="single"/>
                  <w:lang w:val="ru-RU"/>
                </w:rPr>
                <w:t>017055</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t>37</w:t>
            </w:r>
          </w:p>
        </w:tc>
        <w:tc>
          <w:tcPr>
            <w:tcW w:w="400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Художественное мастерство А.А.Фета</w:t>
            </w:r>
          </w:p>
        </w:tc>
        <w:tc>
          <w:tcPr>
            <w:tcW w:w="1165"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160136">
              <w:rPr>
                <w:rFonts w:ascii="Times New Roman" w:hAnsi="Times New Roman" w:cs="Times New Roman"/>
              </w:rPr>
              <w:t>Декабрь</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/278</w:t>
              </w:r>
              <w:r>
                <w:rPr>
                  <w:rFonts w:ascii="Times New Roman" w:hAnsi="Times New Roman"/>
                  <w:color w:val="0000FF"/>
                  <w:u w:val="single"/>
                </w:rPr>
                <w:t>e</w:t>
              </w:r>
              <w:r w:rsidRPr="00612D01">
                <w:rPr>
                  <w:rFonts w:ascii="Times New Roman" w:hAnsi="Times New Roman"/>
                  <w:color w:val="0000FF"/>
                  <w:u w:val="single"/>
                  <w:lang w:val="ru-RU"/>
                </w:rPr>
                <w:t>6</w:t>
              </w:r>
              <w:r>
                <w:rPr>
                  <w:rFonts w:ascii="Times New Roman" w:hAnsi="Times New Roman"/>
                  <w:color w:val="0000FF"/>
                  <w:u w:val="single"/>
                </w:rPr>
                <w:t>a</w:t>
              </w:r>
              <w:r w:rsidRPr="00612D01">
                <w:rPr>
                  <w:rFonts w:ascii="Times New Roman" w:hAnsi="Times New Roman"/>
                  <w:color w:val="0000FF"/>
                  <w:u w:val="single"/>
                  <w:lang w:val="ru-RU"/>
                </w:rPr>
                <w:t>2</w:t>
              </w:r>
              <w:r>
                <w:rPr>
                  <w:rFonts w:ascii="Times New Roman" w:hAnsi="Times New Roman"/>
                  <w:color w:val="0000FF"/>
                  <w:u w:val="single"/>
                </w:rPr>
                <w:t>c</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t>38</w:t>
            </w:r>
          </w:p>
        </w:tc>
        <w:tc>
          <w:tcPr>
            <w:tcW w:w="400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Развитие речи. Анализ лирического произведения А.А.Фета</w:t>
            </w:r>
          </w:p>
        </w:tc>
        <w:tc>
          <w:tcPr>
            <w:tcW w:w="1165"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160136">
              <w:rPr>
                <w:rFonts w:ascii="Times New Roman" w:hAnsi="Times New Roman" w:cs="Times New Roman"/>
              </w:rPr>
              <w:t>Декабрь</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/396</w:t>
              </w:r>
              <w:r>
                <w:rPr>
                  <w:rFonts w:ascii="Times New Roman" w:hAnsi="Times New Roman"/>
                  <w:color w:val="0000FF"/>
                  <w:u w:val="single"/>
                </w:rPr>
                <w:t>f</w:t>
              </w:r>
              <w:r w:rsidRPr="00612D01">
                <w:rPr>
                  <w:rFonts w:ascii="Times New Roman" w:hAnsi="Times New Roman"/>
                  <w:color w:val="0000FF"/>
                  <w:u w:val="single"/>
                  <w:lang w:val="ru-RU"/>
                </w:rPr>
                <w:t>644</w:t>
              </w:r>
              <w:r>
                <w:rPr>
                  <w:rFonts w:ascii="Times New Roman" w:hAnsi="Times New Roman"/>
                  <w:color w:val="0000FF"/>
                  <w:u w:val="single"/>
                </w:rPr>
                <w:t>b</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t>39</w:t>
            </w:r>
          </w:p>
        </w:tc>
        <w:tc>
          <w:tcPr>
            <w:tcW w:w="400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Подготовка к контрольной работе ответы на проблемный вопрос, сочинение, тесты по поэзии второй половины </w:t>
            </w:r>
            <w:r>
              <w:rPr>
                <w:rFonts w:ascii="Times New Roman" w:hAnsi="Times New Roman"/>
                <w:color w:val="000000"/>
                <w:sz w:val="24"/>
              </w:rPr>
              <w:t>XIX</w:t>
            </w:r>
            <w:r w:rsidRPr="00612D01">
              <w:rPr>
                <w:rFonts w:ascii="Times New Roman" w:hAnsi="Times New Roman"/>
                <w:color w:val="000000"/>
                <w:sz w:val="24"/>
                <w:lang w:val="ru-RU"/>
              </w:rPr>
              <w:t xml:space="preserve"> века</w:t>
            </w:r>
          </w:p>
        </w:tc>
        <w:tc>
          <w:tcPr>
            <w:tcW w:w="1165"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160136">
              <w:rPr>
                <w:rFonts w:ascii="Times New Roman" w:hAnsi="Times New Roman" w:cs="Times New Roman"/>
              </w:rPr>
              <w:t>Декабрь</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/8</w:t>
              </w:r>
              <w:r>
                <w:rPr>
                  <w:rFonts w:ascii="Times New Roman" w:hAnsi="Times New Roman"/>
                  <w:color w:val="0000FF"/>
                  <w:u w:val="single"/>
                </w:rPr>
                <w:t>f</w:t>
              </w:r>
              <w:r w:rsidRPr="00612D01">
                <w:rPr>
                  <w:rFonts w:ascii="Times New Roman" w:hAnsi="Times New Roman"/>
                  <w:color w:val="0000FF"/>
                  <w:u w:val="single"/>
                  <w:lang w:val="ru-RU"/>
                </w:rPr>
                <w:t>005</w:t>
              </w:r>
              <w:r>
                <w:rPr>
                  <w:rFonts w:ascii="Times New Roman" w:hAnsi="Times New Roman"/>
                  <w:color w:val="0000FF"/>
                  <w:u w:val="single"/>
                </w:rPr>
                <w:t>a</w:t>
              </w:r>
              <w:r w:rsidRPr="00612D01">
                <w:rPr>
                  <w:rFonts w:ascii="Times New Roman" w:hAnsi="Times New Roman"/>
                  <w:color w:val="0000FF"/>
                  <w:u w:val="single"/>
                  <w:lang w:val="ru-RU"/>
                </w:rPr>
                <w:t>51</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t>40</w:t>
            </w:r>
          </w:p>
        </w:tc>
        <w:tc>
          <w:tcPr>
            <w:tcW w:w="400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Контрольная работа письменные ответы, сочинение, тесты по поэзии второй половины </w:t>
            </w:r>
            <w:r>
              <w:rPr>
                <w:rFonts w:ascii="Times New Roman" w:hAnsi="Times New Roman"/>
                <w:color w:val="000000"/>
                <w:sz w:val="24"/>
              </w:rPr>
              <w:t>XIX</w:t>
            </w:r>
            <w:r w:rsidRPr="00612D01">
              <w:rPr>
                <w:rFonts w:ascii="Times New Roman" w:hAnsi="Times New Roman"/>
                <w:color w:val="000000"/>
                <w:sz w:val="24"/>
                <w:lang w:val="ru-RU"/>
              </w:rPr>
              <w:t xml:space="preserve"> века</w:t>
            </w:r>
          </w:p>
        </w:tc>
        <w:tc>
          <w:tcPr>
            <w:tcW w:w="1165"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160136">
              <w:rPr>
                <w:rFonts w:ascii="Times New Roman" w:hAnsi="Times New Roman" w:cs="Times New Roman"/>
              </w:rPr>
              <w:t>Декабрь</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db</w:t>
              </w:r>
              <w:r w:rsidRPr="00612D01">
                <w:rPr>
                  <w:rFonts w:ascii="Times New Roman" w:hAnsi="Times New Roman"/>
                  <w:color w:val="0000FF"/>
                  <w:u w:val="single"/>
                  <w:lang w:val="ru-RU"/>
                </w:rPr>
                <w:t>211621</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t>41</w:t>
            </w:r>
          </w:p>
        </w:tc>
        <w:tc>
          <w:tcPr>
            <w:tcW w:w="400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Основные этапы жизни и творчества М.Е.Салтыкова-Щедрина. Мастер сатиры</w:t>
            </w:r>
          </w:p>
        </w:tc>
        <w:tc>
          <w:tcPr>
            <w:tcW w:w="1165"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160136">
              <w:rPr>
                <w:rFonts w:ascii="Times New Roman" w:hAnsi="Times New Roman" w:cs="Times New Roman"/>
              </w:rPr>
              <w:t>Декабрь</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/3</w:t>
              </w:r>
              <w:r>
                <w:rPr>
                  <w:rFonts w:ascii="Times New Roman" w:hAnsi="Times New Roman"/>
                  <w:color w:val="0000FF"/>
                  <w:u w:val="single"/>
                </w:rPr>
                <w:t>d</w:t>
              </w:r>
              <w:r w:rsidRPr="00612D01">
                <w:rPr>
                  <w:rFonts w:ascii="Times New Roman" w:hAnsi="Times New Roman"/>
                  <w:color w:val="0000FF"/>
                  <w:u w:val="single"/>
                  <w:lang w:val="ru-RU"/>
                </w:rPr>
                <w:t>6</w:t>
              </w:r>
              <w:r>
                <w:rPr>
                  <w:rFonts w:ascii="Times New Roman" w:hAnsi="Times New Roman"/>
                  <w:color w:val="0000FF"/>
                  <w:u w:val="single"/>
                </w:rPr>
                <w:t>eed</w:t>
              </w:r>
              <w:r w:rsidRPr="00612D01">
                <w:rPr>
                  <w:rFonts w:ascii="Times New Roman" w:hAnsi="Times New Roman"/>
                  <w:color w:val="0000FF"/>
                  <w:u w:val="single"/>
                  <w:lang w:val="ru-RU"/>
                </w:rPr>
                <w:t>61</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t>42</w:t>
            </w:r>
          </w:p>
        </w:tc>
        <w:tc>
          <w:tcPr>
            <w:tcW w:w="400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1165"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160136">
              <w:rPr>
                <w:rFonts w:ascii="Times New Roman" w:hAnsi="Times New Roman" w:cs="Times New Roman"/>
              </w:rPr>
              <w:t>Декабрь</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/8</w:t>
              </w:r>
              <w:r>
                <w:rPr>
                  <w:rFonts w:ascii="Times New Roman" w:hAnsi="Times New Roman"/>
                  <w:color w:val="0000FF"/>
                  <w:u w:val="single"/>
                </w:rPr>
                <w:t>b</w:t>
              </w:r>
              <w:r w:rsidRPr="00612D01">
                <w:rPr>
                  <w:rFonts w:ascii="Times New Roman" w:hAnsi="Times New Roman"/>
                  <w:color w:val="0000FF"/>
                  <w:u w:val="single"/>
                  <w:lang w:val="ru-RU"/>
                </w:rPr>
                <w:t>277</w:t>
              </w:r>
              <w:r>
                <w:rPr>
                  <w:rFonts w:ascii="Times New Roman" w:hAnsi="Times New Roman"/>
                  <w:color w:val="0000FF"/>
                  <w:u w:val="single"/>
                </w:rPr>
                <w:t>b</w:t>
              </w:r>
              <w:r w:rsidRPr="00612D01">
                <w:rPr>
                  <w:rFonts w:ascii="Times New Roman" w:hAnsi="Times New Roman"/>
                  <w:color w:val="0000FF"/>
                  <w:u w:val="single"/>
                  <w:lang w:val="ru-RU"/>
                </w:rPr>
                <w:t>94</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t>43</w:t>
            </w:r>
          </w:p>
        </w:tc>
        <w:tc>
          <w:tcPr>
            <w:tcW w:w="400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Собирательные образы градоначальников и «глуповцев».«Опись градоначальникам», «Органчик», «Подтверждение покаяния» и др. </w:t>
            </w:r>
          </w:p>
        </w:tc>
        <w:tc>
          <w:tcPr>
            <w:tcW w:w="1165"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160136">
              <w:rPr>
                <w:rFonts w:ascii="Times New Roman" w:hAnsi="Times New Roman" w:cs="Times New Roman"/>
              </w:rPr>
              <w:t>Декабрь</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/62</w:t>
              </w:r>
              <w:r>
                <w:rPr>
                  <w:rFonts w:ascii="Times New Roman" w:hAnsi="Times New Roman"/>
                  <w:color w:val="0000FF"/>
                  <w:u w:val="single"/>
                </w:rPr>
                <w:t>b</w:t>
              </w:r>
              <w:r w:rsidRPr="00612D01">
                <w:rPr>
                  <w:rFonts w:ascii="Times New Roman" w:hAnsi="Times New Roman"/>
                  <w:color w:val="0000FF"/>
                  <w:u w:val="single"/>
                  <w:lang w:val="ru-RU"/>
                </w:rPr>
                <w:t>032</w:t>
              </w:r>
              <w:r>
                <w:rPr>
                  <w:rFonts w:ascii="Times New Roman" w:hAnsi="Times New Roman"/>
                  <w:color w:val="0000FF"/>
                  <w:u w:val="single"/>
                </w:rPr>
                <w:t>c</w:t>
              </w:r>
              <w:r w:rsidRPr="00612D01">
                <w:rPr>
                  <w:rFonts w:ascii="Times New Roman" w:hAnsi="Times New Roman"/>
                  <w:color w:val="0000FF"/>
                  <w:u w:val="single"/>
                  <w:lang w:val="ru-RU"/>
                </w:rPr>
                <w:t>0</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lastRenderedPageBreak/>
              <w:t>44</w:t>
            </w:r>
          </w:p>
        </w:tc>
        <w:tc>
          <w:tcPr>
            <w:tcW w:w="400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Подготовка к презентации проектов по литературе второй половины </w:t>
            </w:r>
            <w:r>
              <w:rPr>
                <w:rFonts w:ascii="Times New Roman" w:hAnsi="Times New Roman"/>
                <w:color w:val="000000"/>
                <w:sz w:val="24"/>
              </w:rPr>
              <w:t>XIX</w:t>
            </w:r>
            <w:r w:rsidRPr="00612D01">
              <w:rPr>
                <w:rFonts w:ascii="Times New Roman" w:hAnsi="Times New Roman"/>
                <w:color w:val="000000"/>
                <w:sz w:val="24"/>
                <w:lang w:val="ru-RU"/>
              </w:rPr>
              <w:t xml:space="preserve"> века</w:t>
            </w:r>
          </w:p>
        </w:tc>
        <w:tc>
          <w:tcPr>
            <w:tcW w:w="1165"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vAlign w:val="center"/>
          </w:tcPr>
          <w:p w:rsidR="00612D01" w:rsidRDefault="00612D01" w:rsidP="00C9347E">
            <w:pPr>
              <w:spacing w:after="0"/>
              <w:ind w:left="135"/>
            </w:pPr>
            <w:r w:rsidRPr="00A059A8">
              <w:rPr>
                <w:rFonts w:ascii="Times New Roman" w:hAnsi="Times New Roman" w:cs="Times New Roman"/>
              </w:rPr>
              <w:t xml:space="preserve">Январь </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/90</w:t>
              </w:r>
              <w:r>
                <w:rPr>
                  <w:rFonts w:ascii="Times New Roman" w:hAnsi="Times New Roman"/>
                  <w:color w:val="0000FF"/>
                  <w:u w:val="single"/>
                </w:rPr>
                <w:t>dd</w:t>
              </w:r>
              <w:r w:rsidRPr="00612D01">
                <w:rPr>
                  <w:rFonts w:ascii="Times New Roman" w:hAnsi="Times New Roman"/>
                  <w:color w:val="0000FF"/>
                  <w:u w:val="single"/>
                  <w:lang w:val="ru-RU"/>
                </w:rPr>
                <w:t>4547</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t>45</w:t>
            </w:r>
          </w:p>
        </w:tc>
        <w:tc>
          <w:tcPr>
            <w:tcW w:w="400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612D01">
              <w:rPr>
                <w:rFonts w:ascii="Times New Roman" w:hAnsi="Times New Roman"/>
                <w:color w:val="000000"/>
                <w:sz w:val="24"/>
                <w:lang w:val="ru-RU"/>
              </w:rPr>
              <w:t xml:space="preserve"> века</w:t>
            </w:r>
          </w:p>
        </w:tc>
        <w:tc>
          <w:tcPr>
            <w:tcW w:w="1165"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5743D6">
              <w:rPr>
                <w:rFonts w:ascii="Times New Roman" w:hAnsi="Times New Roman" w:cs="Times New Roman"/>
              </w:rPr>
              <w:t xml:space="preserve">Январь </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/48</w:t>
              </w:r>
              <w:r>
                <w:rPr>
                  <w:rFonts w:ascii="Times New Roman" w:hAnsi="Times New Roman"/>
                  <w:color w:val="0000FF"/>
                  <w:u w:val="single"/>
                </w:rPr>
                <w:t>dc</w:t>
              </w:r>
              <w:r w:rsidRPr="00612D01">
                <w:rPr>
                  <w:rFonts w:ascii="Times New Roman" w:hAnsi="Times New Roman"/>
                  <w:color w:val="0000FF"/>
                  <w:u w:val="single"/>
                  <w:lang w:val="ru-RU"/>
                </w:rPr>
                <w:t>8</w:t>
              </w:r>
              <w:r>
                <w:rPr>
                  <w:rFonts w:ascii="Times New Roman" w:hAnsi="Times New Roman"/>
                  <w:color w:val="0000FF"/>
                  <w:u w:val="single"/>
                </w:rPr>
                <w:t>cdd</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t>46</w:t>
            </w:r>
          </w:p>
        </w:tc>
        <w:tc>
          <w:tcPr>
            <w:tcW w:w="400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Основные этапы жизни и творчества Ф.М. Достоевского</w:t>
            </w:r>
          </w:p>
        </w:tc>
        <w:tc>
          <w:tcPr>
            <w:tcW w:w="1165"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5743D6">
              <w:rPr>
                <w:rFonts w:ascii="Times New Roman" w:hAnsi="Times New Roman" w:cs="Times New Roman"/>
              </w:rPr>
              <w:t xml:space="preserve">Январь </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b</w:t>
              </w:r>
              <w:r w:rsidRPr="00612D01">
                <w:rPr>
                  <w:rFonts w:ascii="Times New Roman" w:hAnsi="Times New Roman"/>
                  <w:color w:val="0000FF"/>
                  <w:u w:val="single"/>
                  <w:lang w:val="ru-RU"/>
                </w:rPr>
                <w:t>6</w:t>
              </w:r>
              <w:r>
                <w:rPr>
                  <w:rFonts w:ascii="Times New Roman" w:hAnsi="Times New Roman"/>
                  <w:color w:val="0000FF"/>
                  <w:u w:val="single"/>
                </w:rPr>
                <w:t>b</w:t>
              </w:r>
              <w:r w:rsidRPr="00612D01">
                <w:rPr>
                  <w:rFonts w:ascii="Times New Roman" w:hAnsi="Times New Roman"/>
                  <w:color w:val="0000FF"/>
                  <w:u w:val="single"/>
                  <w:lang w:val="ru-RU"/>
                </w:rPr>
                <w:t>59225</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t>47</w:t>
            </w:r>
          </w:p>
        </w:tc>
        <w:tc>
          <w:tcPr>
            <w:tcW w:w="4006" w:type="dxa"/>
            <w:tcMar>
              <w:top w:w="50" w:type="dxa"/>
              <w:left w:w="100" w:type="dxa"/>
            </w:tcMar>
            <w:vAlign w:val="center"/>
          </w:tcPr>
          <w:p w:rsidR="00612D01" w:rsidRDefault="00612D01" w:rsidP="00C9347E">
            <w:pPr>
              <w:spacing w:after="0"/>
              <w:ind w:left="135"/>
            </w:pPr>
            <w:r w:rsidRPr="00612D01">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Жанровые и композиционные особенности</w:t>
            </w:r>
          </w:p>
        </w:tc>
        <w:tc>
          <w:tcPr>
            <w:tcW w:w="1165" w:type="dxa"/>
            <w:tcMar>
              <w:top w:w="50" w:type="dxa"/>
              <w:left w:w="100" w:type="dxa"/>
            </w:tcMar>
            <w:vAlign w:val="center"/>
          </w:tcPr>
          <w:p w:rsidR="00612D01" w:rsidRDefault="00612D01" w:rsidP="00C934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5743D6">
              <w:rPr>
                <w:rFonts w:ascii="Times New Roman" w:hAnsi="Times New Roman" w:cs="Times New Roman"/>
              </w:rPr>
              <w:t xml:space="preserve">Январь </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/32909836</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t>48</w:t>
            </w:r>
          </w:p>
        </w:tc>
        <w:tc>
          <w:tcPr>
            <w:tcW w:w="400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1165"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5743D6">
              <w:rPr>
                <w:rFonts w:ascii="Times New Roman" w:hAnsi="Times New Roman" w:cs="Times New Roman"/>
              </w:rPr>
              <w:t xml:space="preserve">Январь </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b</w:t>
              </w:r>
              <w:r w:rsidRPr="00612D01">
                <w:rPr>
                  <w:rFonts w:ascii="Times New Roman" w:hAnsi="Times New Roman"/>
                  <w:color w:val="0000FF"/>
                  <w:u w:val="single"/>
                  <w:lang w:val="ru-RU"/>
                </w:rPr>
                <w:t>1</w:t>
              </w:r>
              <w:r>
                <w:rPr>
                  <w:rFonts w:ascii="Times New Roman" w:hAnsi="Times New Roman"/>
                  <w:color w:val="0000FF"/>
                  <w:u w:val="single"/>
                </w:rPr>
                <w:t>d</w:t>
              </w:r>
              <w:r w:rsidRPr="00612D01">
                <w:rPr>
                  <w:rFonts w:ascii="Times New Roman" w:hAnsi="Times New Roman"/>
                  <w:color w:val="0000FF"/>
                  <w:u w:val="single"/>
                  <w:lang w:val="ru-RU"/>
                </w:rPr>
                <w:t>66</w:t>
              </w:r>
              <w:r>
                <w:rPr>
                  <w:rFonts w:ascii="Times New Roman" w:hAnsi="Times New Roman"/>
                  <w:color w:val="0000FF"/>
                  <w:u w:val="single"/>
                </w:rPr>
                <w:t>b</w:t>
              </w:r>
              <w:r w:rsidRPr="00612D01">
                <w:rPr>
                  <w:rFonts w:ascii="Times New Roman" w:hAnsi="Times New Roman"/>
                  <w:color w:val="0000FF"/>
                  <w:u w:val="single"/>
                  <w:lang w:val="ru-RU"/>
                </w:rPr>
                <w:t>91</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t>49</w:t>
            </w:r>
          </w:p>
        </w:tc>
        <w:tc>
          <w:tcPr>
            <w:tcW w:w="400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Раскольников в системе образов. Раскольников и его «двойники»</w:t>
            </w:r>
          </w:p>
        </w:tc>
        <w:tc>
          <w:tcPr>
            <w:tcW w:w="1165"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5743D6">
              <w:rPr>
                <w:rFonts w:ascii="Times New Roman" w:hAnsi="Times New Roman" w:cs="Times New Roman"/>
              </w:rPr>
              <w:t xml:space="preserve">Январь </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e</w:t>
              </w:r>
              <w:r w:rsidRPr="00612D01">
                <w:rPr>
                  <w:rFonts w:ascii="Times New Roman" w:hAnsi="Times New Roman"/>
                  <w:color w:val="0000FF"/>
                  <w:u w:val="single"/>
                  <w:lang w:val="ru-RU"/>
                </w:rPr>
                <w:t>31</w:t>
              </w:r>
              <w:r>
                <w:rPr>
                  <w:rFonts w:ascii="Times New Roman" w:hAnsi="Times New Roman"/>
                  <w:color w:val="0000FF"/>
                  <w:u w:val="single"/>
                </w:rPr>
                <w:t>eadf</w:t>
              </w:r>
              <w:r w:rsidRPr="00612D01">
                <w:rPr>
                  <w:rFonts w:ascii="Times New Roman" w:hAnsi="Times New Roman"/>
                  <w:color w:val="0000FF"/>
                  <w:u w:val="single"/>
                  <w:lang w:val="ru-RU"/>
                </w:rPr>
                <w:t>2</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t>50</w:t>
            </w:r>
          </w:p>
        </w:tc>
        <w:tc>
          <w:tcPr>
            <w:tcW w:w="4006" w:type="dxa"/>
            <w:tcMar>
              <w:top w:w="50" w:type="dxa"/>
              <w:left w:w="100" w:type="dxa"/>
            </w:tcMar>
            <w:vAlign w:val="center"/>
          </w:tcPr>
          <w:p w:rsidR="00612D01" w:rsidRDefault="00612D01" w:rsidP="00C9347E">
            <w:pPr>
              <w:spacing w:after="0"/>
              <w:ind w:left="135"/>
            </w:pPr>
            <w:r w:rsidRPr="00612D01">
              <w:rPr>
                <w:rFonts w:ascii="Times New Roman" w:hAnsi="Times New Roman"/>
                <w:color w:val="000000"/>
                <w:sz w:val="24"/>
                <w:lang w:val="ru-RU"/>
              </w:rPr>
              <w:t xml:space="preserve">Униженные и оскорбленные в романе «Преступление и наказание». </w:t>
            </w:r>
            <w:r>
              <w:rPr>
                <w:rFonts w:ascii="Times New Roman" w:hAnsi="Times New Roman"/>
                <w:color w:val="000000"/>
                <w:sz w:val="24"/>
              </w:rPr>
              <w:t>Образ Петербурга</w:t>
            </w:r>
          </w:p>
        </w:tc>
        <w:tc>
          <w:tcPr>
            <w:tcW w:w="1165" w:type="dxa"/>
            <w:tcMar>
              <w:top w:w="50" w:type="dxa"/>
              <w:left w:w="100" w:type="dxa"/>
            </w:tcMar>
            <w:vAlign w:val="center"/>
          </w:tcPr>
          <w:p w:rsidR="00612D01" w:rsidRDefault="00612D01" w:rsidP="00C934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5743D6">
              <w:rPr>
                <w:rFonts w:ascii="Times New Roman" w:hAnsi="Times New Roman" w:cs="Times New Roman"/>
              </w:rPr>
              <w:t xml:space="preserve">Январь </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/14396328</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t>51</w:t>
            </w:r>
          </w:p>
        </w:tc>
        <w:tc>
          <w:tcPr>
            <w:tcW w:w="400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1165"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5743D6">
              <w:rPr>
                <w:rFonts w:ascii="Times New Roman" w:hAnsi="Times New Roman" w:cs="Times New Roman"/>
              </w:rPr>
              <w:t xml:space="preserve">Январь </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eb</w:t>
              </w:r>
              <w:r w:rsidRPr="00612D01">
                <w:rPr>
                  <w:rFonts w:ascii="Times New Roman" w:hAnsi="Times New Roman"/>
                  <w:color w:val="0000FF"/>
                  <w:u w:val="single"/>
                  <w:lang w:val="ru-RU"/>
                </w:rPr>
                <w:t>282</w:t>
              </w:r>
              <w:r>
                <w:rPr>
                  <w:rFonts w:ascii="Times New Roman" w:hAnsi="Times New Roman"/>
                  <w:color w:val="0000FF"/>
                  <w:u w:val="single"/>
                </w:rPr>
                <w:t>fbc</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t>52</w:t>
            </w:r>
          </w:p>
        </w:tc>
        <w:tc>
          <w:tcPr>
            <w:tcW w:w="400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Библейские мотивы и образы в «Преступлении и наказании»</w:t>
            </w:r>
          </w:p>
        </w:tc>
        <w:tc>
          <w:tcPr>
            <w:tcW w:w="1165"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5743D6">
              <w:rPr>
                <w:rFonts w:ascii="Times New Roman" w:hAnsi="Times New Roman" w:cs="Times New Roman"/>
              </w:rPr>
              <w:t xml:space="preserve">Январь </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f</w:t>
              </w:r>
              <w:r w:rsidRPr="00612D01">
                <w:rPr>
                  <w:rFonts w:ascii="Times New Roman" w:hAnsi="Times New Roman"/>
                  <w:color w:val="0000FF"/>
                  <w:u w:val="single"/>
                  <w:lang w:val="ru-RU"/>
                </w:rPr>
                <w:t>8</w:t>
              </w:r>
              <w:r>
                <w:rPr>
                  <w:rFonts w:ascii="Times New Roman" w:hAnsi="Times New Roman"/>
                  <w:color w:val="0000FF"/>
                  <w:u w:val="single"/>
                </w:rPr>
                <w:t>f</w:t>
              </w:r>
              <w:r w:rsidRPr="00612D01">
                <w:rPr>
                  <w:rFonts w:ascii="Times New Roman" w:hAnsi="Times New Roman"/>
                  <w:color w:val="0000FF"/>
                  <w:u w:val="single"/>
                  <w:lang w:val="ru-RU"/>
                </w:rPr>
                <w:t>251</w:t>
              </w:r>
              <w:r>
                <w:rPr>
                  <w:rFonts w:ascii="Times New Roman" w:hAnsi="Times New Roman"/>
                  <w:color w:val="0000FF"/>
                  <w:u w:val="single"/>
                </w:rPr>
                <w:t>b</w:t>
              </w:r>
              <w:r w:rsidRPr="00612D01">
                <w:rPr>
                  <w:rFonts w:ascii="Times New Roman" w:hAnsi="Times New Roman"/>
                  <w:color w:val="0000FF"/>
                  <w:u w:val="single"/>
                  <w:lang w:val="ru-RU"/>
                </w:rPr>
                <w:t>2</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t>53</w:t>
            </w:r>
          </w:p>
        </w:tc>
        <w:tc>
          <w:tcPr>
            <w:tcW w:w="4006" w:type="dxa"/>
            <w:tcMar>
              <w:top w:w="50" w:type="dxa"/>
              <w:left w:w="100" w:type="dxa"/>
            </w:tcMar>
            <w:vAlign w:val="center"/>
          </w:tcPr>
          <w:p w:rsidR="00612D01" w:rsidRDefault="00612D01" w:rsidP="00C9347E">
            <w:pPr>
              <w:spacing w:after="0"/>
              <w:ind w:left="135"/>
            </w:pPr>
            <w:r w:rsidRPr="00612D01">
              <w:rPr>
                <w:rFonts w:ascii="Times New Roman" w:hAnsi="Times New Roman"/>
                <w:color w:val="000000"/>
                <w:sz w:val="24"/>
                <w:lang w:val="ru-RU"/>
              </w:rPr>
              <w:t xml:space="preserve">Смысл названия романа </w:t>
            </w:r>
            <w:r w:rsidRPr="00612D01">
              <w:rPr>
                <w:rFonts w:ascii="Times New Roman" w:hAnsi="Times New Roman"/>
                <w:color w:val="000000"/>
                <w:sz w:val="24"/>
                <w:lang w:val="ru-RU"/>
              </w:rPr>
              <w:lastRenderedPageBreak/>
              <w:t xml:space="preserve">«Преступление и наказание». </w:t>
            </w:r>
            <w:r>
              <w:rPr>
                <w:rFonts w:ascii="Times New Roman" w:hAnsi="Times New Roman"/>
                <w:color w:val="000000"/>
                <w:sz w:val="24"/>
              </w:rPr>
              <w:t>Роль финала</w:t>
            </w:r>
          </w:p>
        </w:tc>
        <w:tc>
          <w:tcPr>
            <w:tcW w:w="1165" w:type="dxa"/>
            <w:tcMar>
              <w:top w:w="50" w:type="dxa"/>
              <w:left w:w="100" w:type="dxa"/>
            </w:tcMar>
            <w:vAlign w:val="center"/>
          </w:tcPr>
          <w:p w:rsidR="00612D01" w:rsidRDefault="00612D01" w:rsidP="00C9347E">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vAlign w:val="center"/>
          </w:tcPr>
          <w:p w:rsidR="00612D01" w:rsidRDefault="00612D01" w:rsidP="00C9347E">
            <w:pPr>
              <w:spacing w:after="0"/>
              <w:ind w:left="135"/>
            </w:pPr>
            <w:r w:rsidRPr="00A059A8">
              <w:rPr>
                <w:rFonts w:ascii="Times New Roman" w:hAnsi="Times New Roman" w:cs="Times New Roman"/>
              </w:rPr>
              <w:t xml:space="preserve">Февраль </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/6355</w:t>
              </w:r>
              <w:r>
                <w:rPr>
                  <w:rFonts w:ascii="Times New Roman" w:hAnsi="Times New Roman"/>
                  <w:color w:val="0000FF"/>
                  <w:u w:val="single"/>
                </w:rPr>
                <w:t>e</w:t>
              </w:r>
              <w:r w:rsidRPr="00612D01">
                <w:rPr>
                  <w:rFonts w:ascii="Times New Roman" w:hAnsi="Times New Roman"/>
                  <w:color w:val="0000FF"/>
                  <w:u w:val="single"/>
                  <w:lang w:val="ru-RU"/>
                </w:rPr>
                <w:t>71</w:t>
              </w:r>
              <w:r>
                <w:rPr>
                  <w:rFonts w:ascii="Times New Roman" w:hAnsi="Times New Roman"/>
                  <w:color w:val="0000FF"/>
                  <w:u w:val="single"/>
                </w:rPr>
                <w:t>c</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lastRenderedPageBreak/>
              <w:t>54</w:t>
            </w:r>
          </w:p>
        </w:tc>
        <w:tc>
          <w:tcPr>
            <w:tcW w:w="400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1165"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605B12">
              <w:rPr>
                <w:rFonts w:ascii="Times New Roman" w:hAnsi="Times New Roman" w:cs="Times New Roman"/>
              </w:rPr>
              <w:t xml:space="preserve">Февраль </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/55</w:t>
              </w:r>
              <w:r>
                <w:rPr>
                  <w:rFonts w:ascii="Times New Roman" w:hAnsi="Times New Roman"/>
                  <w:color w:val="0000FF"/>
                  <w:u w:val="single"/>
                </w:rPr>
                <w:t>f</w:t>
              </w:r>
              <w:r w:rsidRPr="00612D01">
                <w:rPr>
                  <w:rFonts w:ascii="Times New Roman" w:hAnsi="Times New Roman"/>
                  <w:color w:val="0000FF"/>
                  <w:u w:val="single"/>
                  <w:lang w:val="ru-RU"/>
                </w:rPr>
                <w:t>0</w:t>
              </w:r>
              <w:r>
                <w:rPr>
                  <w:rFonts w:ascii="Times New Roman" w:hAnsi="Times New Roman"/>
                  <w:color w:val="0000FF"/>
                  <w:u w:val="single"/>
                </w:rPr>
                <w:t>d</w:t>
              </w:r>
              <w:r w:rsidRPr="00612D01">
                <w:rPr>
                  <w:rFonts w:ascii="Times New Roman" w:hAnsi="Times New Roman"/>
                  <w:color w:val="0000FF"/>
                  <w:u w:val="single"/>
                  <w:lang w:val="ru-RU"/>
                </w:rPr>
                <w:t>8</w:t>
              </w:r>
              <w:r>
                <w:rPr>
                  <w:rFonts w:ascii="Times New Roman" w:hAnsi="Times New Roman"/>
                  <w:color w:val="0000FF"/>
                  <w:u w:val="single"/>
                </w:rPr>
                <w:t>d</w:t>
              </w:r>
              <w:r w:rsidRPr="00612D01">
                <w:rPr>
                  <w:rFonts w:ascii="Times New Roman" w:hAnsi="Times New Roman"/>
                  <w:color w:val="0000FF"/>
                  <w:u w:val="single"/>
                  <w:lang w:val="ru-RU"/>
                </w:rPr>
                <w:t>3</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t>55</w:t>
            </w:r>
          </w:p>
        </w:tc>
        <w:tc>
          <w:tcPr>
            <w:tcW w:w="400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Историко-культурное значение романа Ф.М.Достоевского «Преступление и наказание»</w:t>
            </w:r>
          </w:p>
        </w:tc>
        <w:tc>
          <w:tcPr>
            <w:tcW w:w="1165"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605B12">
              <w:rPr>
                <w:rFonts w:ascii="Times New Roman" w:hAnsi="Times New Roman" w:cs="Times New Roman"/>
              </w:rPr>
              <w:t xml:space="preserve">Февраль </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/4</w:t>
              </w:r>
              <w:r>
                <w:rPr>
                  <w:rFonts w:ascii="Times New Roman" w:hAnsi="Times New Roman"/>
                  <w:color w:val="0000FF"/>
                  <w:u w:val="single"/>
                </w:rPr>
                <w:t>ff</w:t>
              </w:r>
              <w:r w:rsidRPr="00612D01">
                <w:rPr>
                  <w:rFonts w:ascii="Times New Roman" w:hAnsi="Times New Roman"/>
                  <w:color w:val="0000FF"/>
                  <w:u w:val="single"/>
                  <w:lang w:val="ru-RU"/>
                </w:rPr>
                <w:t>59256</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t>56</w:t>
            </w:r>
          </w:p>
        </w:tc>
        <w:tc>
          <w:tcPr>
            <w:tcW w:w="400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1165"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605B12">
              <w:rPr>
                <w:rFonts w:ascii="Times New Roman" w:hAnsi="Times New Roman" w:cs="Times New Roman"/>
              </w:rPr>
              <w:t xml:space="preserve">Февраль </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fd</w:t>
              </w:r>
              <w:r w:rsidRPr="00612D01">
                <w:rPr>
                  <w:rFonts w:ascii="Times New Roman" w:hAnsi="Times New Roman"/>
                  <w:color w:val="0000FF"/>
                  <w:u w:val="single"/>
                  <w:lang w:val="ru-RU"/>
                </w:rPr>
                <w:t>0</w:t>
              </w:r>
              <w:r>
                <w:rPr>
                  <w:rFonts w:ascii="Times New Roman" w:hAnsi="Times New Roman"/>
                  <w:color w:val="0000FF"/>
                  <w:u w:val="single"/>
                </w:rPr>
                <w:t>ec</w:t>
              </w:r>
              <w:r w:rsidRPr="00612D01">
                <w:rPr>
                  <w:rFonts w:ascii="Times New Roman" w:hAnsi="Times New Roman"/>
                  <w:color w:val="0000FF"/>
                  <w:u w:val="single"/>
                  <w:lang w:val="ru-RU"/>
                </w:rPr>
                <w:t>140</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t>57</w:t>
            </w:r>
          </w:p>
        </w:tc>
        <w:tc>
          <w:tcPr>
            <w:tcW w:w="400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Основные этапы жизни и творчества Л.Н.Толстого</w:t>
            </w:r>
          </w:p>
        </w:tc>
        <w:tc>
          <w:tcPr>
            <w:tcW w:w="1165"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605B12">
              <w:rPr>
                <w:rFonts w:ascii="Times New Roman" w:hAnsi="Times New Roman" w:cs="Times New Roman"/>
              </w:rPr>
              <w:t xml:space="preserve">Февраль </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/429</w:t>
              </w:r>
              <w:r>
                <w:rPr>
                  <w:rFonts w:ascii="Times New Roman" w:hAnsi="Times New Roman"/>
                  <w:color w:val="0000FF"/>
                  <w:u w:val="single"/>
                </w:rPr>
                <w:t>ee</w:t>
              </w:r>
              <w:r w:rsidRPr="00612D01">
                <w:rPr>
                  <w:rFonts w:ascii="Times New Roman" w:hAnsi="Times New Roman"/>
                  <w:color w:val="0000FF"/>
                  <w:u w:val="single"/>
                  <w:lang w:val="ru-RU"/>
                </w:rPr>
                <w:t>50</w:t>
              </w:r>
              <w:r>
                <w:rPr>
                  <w:rFonts w:ascii="Times New Roman" w:hAnsi="Times New Roman"/>
                  <w:color w:val="0000FF"/>
                  <w:u w:val="single"/>
                </w:rPr>
                <w:t>c</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t>58</w:t>
            </w:r>
          </w:p>
        </w:tc>
        <w:tc>
          <w:tcPr>
            <w:tcW w:w="4006" w:type="dxa"/>
            <w:tcMar>
              <w:top w:w="50" w:type="dxa"/>
              <w:left w:w="100" w:type="dxa"/>
            </w:tcMar>
            <w:vAlign w:val="center"/>
          </w:tcPr>
          <w:p w:rsidR="00612D01" w:rsidRDefault="00612D01" w:rsidP="00C9347E">
            <w:pPr>
              <w:spacing w:after="0"/>
              <w:ind w:left="135"/>
            </w:pPr>
            <w:r w:rsidRPr="00612D01">
              <w:rPr>
                <w:rFonts w:ascii="Times New Roman" w:hAnsi="Times New Roman"/>
                <w:color w:val="000000"/>
                <w:sz w:val="24"/>
                <w:lang w:val="ru-RU"/>
              </w:rPr>
              <w:t xml:space="preserve">История создания романа «Война и мир». </w:t>
            </w:r>
            <w:r>
              <w:rPr>
                <w:rFonts w:ascii="Times New Roman" w:hAnsi="Times New Roman"/>
                <w:color w:val="000000"/>
                <w:sz w:val="24"/>
              </w:rPr>
              <w:t>Жанровые особенности произведения</w:t>
            </w:r>
          </w:p>
        </w:tc>
        <w:tc>
          <w:tcPr>
            <w:tcW w:w="1165" w:type="dxa"/>
            <w:tcMar>
              <w:top w:w="50" w:type="dxa"/>
              <w:left w:w="100" w:type="dxa"/>
            </w:tcMar>
            <w:vAlign w:val="center"/>
          </w:tcPr>
          <w:p w:rsidR="00612D01" w:rsidRDefault="00612D01" w:rsidP="00C934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605B12">
              <w:rPr>
                <w:rFonts w:ascii="Times New Roman" w:hAnsi="Times New Roman" w:cs="Times New Roman"/>
              </w:rPr>
              <w:t xml:space="preserve">Февраль </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/92</w:t>
              </w:r>
              <w:r>
                <w:rPr>
                  <w:rFonts w:ascii="Times New Roman" w:hAnsi="Times New Roman"/>
                  <w:color w:val="0000FF"/>
                  <w:u w:val="single"/>
                </w:rPr>
                <w:t>dd</w:t>
              </w:r>
              <w:r w:rsidRPr="00612D01">
                <w:rPr>
                  <w:rFonts w:ascii="Times New Roman" w:hAnsi="Times New Roman"/>
                  <w:color w:val="0000FF"/>
                  <w:u w:val="single"/>
                  <w:lang w:val="ru-RU"/>
                </w:rPr>
                <w:t>8</w:t>
              </w:r>
              <w:r>
                <w:rPr>
                  <w:rFonts w:ascii="Times New Roman" w:hAnsi="Times New Roman"/>
                  <w:color w:val="0000FF"/>
                  <w:u w:val="single"/>
                </w:rPr>
                <w:t>da</w:t>
              </w:r>
              <w:r w:rsidRPr="00612D01">
                <w:rPr>
                  <w:rFonts w:ascii="Times New Roman" w:hAnsi="Times New Roman"/>
                  <w:color w:val="0000FF"/>
                  <w:u w:val="single"/>
                  <w:lang w:val="ru-RU"/>
                </w:rPr>
                <w:t>8</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t>59</w:t>
            </w:r>
          </w:p>
        </w:tc>
        <w:tc>
          <w:tcPr>
            <w:tcW w:w="400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Смысл названия. Историческая основа произведения «Война и мир»</w:t>
            </w:r>
          </w:p>
        </w:tc>
        <w:tc>
          <w:tcPr>
            <w:tcW w:w="1165"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605B12">
              <w:rPr>
                <w:rFonts w:ascii="Times New Roman" w:hAnsi="Times New Roman" w:cs="Times New Roman"/>
              </w:rPr>
              <w:t xml:space="preserve">Февраль </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/95955423</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t>60</w:t>
            </w:r>
          </w:p>
        </w:tc>
        <w:tc>
          <w:tcPr>
            <w:tcW w:w="400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Роман-эпопея «Война и мир». Нравственные устои и жизнь дворянства</w:t>
            </w:r>
          </w:p>
        </w:tc>
        <w:tc>
          <w:tcPr>
            <w:tcW w:w="1165"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605B12">
              <w:rPr>
                <w:rFonts w:ascii="Times New Roman" w:hAnsi="Times New Roman" w:cs="Times New Roman"/>
              </w:rPr>
              <w:t xml:space="preserve">Февраль </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/9</w:t>
              </w:r>
              <w:r>
                <w:rPr>
                  <w:rFonts w:ascii="Times New Roman" w:hAnsi="Times New Roman"/>
                  <w:color w:val="0000FF"/>
                  <w:u w:val="single"/>
                </w:rPr>
                <w:t>cc</w:t>
              </w:r>
              <w:r w:rsidRPr="00612D01">
                <w:rPr>
                  <w:rFonts w:ascii="Times New Roman" w:hAnsi="Times New Roman"/>
                  <w:color w:val="0000FF"/>
                  <w:u w:val="single"/>
                  <w:lang w:val="ru-RU"/>
                </w:rPr>
                <w:t>9</w:t>
              </w:r>
              <w:r>
                <w:rPr>
                  <w:rFonts w:ascii="Times New Roman" w:hAnsi="Times New Roman"/>
                  <w:color w:val="0000FF"/>
                  <w:u w:val="single"/>
                </w:rPr>
                <w:t>c</w:t>
              </w:r>
              <w:r w:rsidRPr="00612D01">
                <w:rPr>
                  <w:rFonts w:ascii="Times New Roman" w:hAnsi="Times New Roman"/>
                  <w:color w:val="0000FF"/>
                  <w:u w:val="single"/>
                  <w:lang w:val="ru-RU"/>
                </w:rPr>
                <w:t>4</w:t>
              </w:r>
              <w:r>
                <w:rPr>
                  <w:rFonts w:ascii="Times New Roman" w:hAnsi="Times New Roman"/>
                  <w:color w:val="0000FF"/>
                  <w:u w:val="single"/>
                </w:rPr>
                <w:t>c</w:t>
              </w:r>
              <w:r w:rsidRPr="00612D01">
                <w:rPr>
                  <w:rFonts w:ascii="Times New Roman" w:hAnsi="Times New Roman"/>
                  <w:color w:val="0000FF"/>
                  <w:u w:val="single"/>
                  <w:lang w:val="ru-RU"/>
                </w:rPr>
                <w:t>1</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t>61</w:t>
            </w:r>
          </w:p>
        </w:tc>
        <w:tc>
          <w:tcPr>
            <w:tcW w:w="400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«Мысль семейная» в романе "Война и мир": Ростовы и Болконские</w:t>
            </w:r>
          </w:p>
        </w:tc>
        <w:tc>
          <w:tcPr>
            <w:tcW w:w="1165"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605B12">
              <w:rPr>
                <w:rFonts w:ascii="Times New Roman" w:hAnsi="Times New Roman" w:cs="Times New Roman"/>
              </w:rPr>
              <w:t xml:space="preserve">Февраль </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/0</w:t>
              </w:r>
              <w:r>
                <w:rPr>
                  <w:rFonts w:ascii="Times New Roman" w:hAnsi="Times New Roman"/>
                  <w:color w:val="0000FF"/>
                  <w:u w:val="single"/>
                </w:rPr>
                <w:t>e</w:t>
              </w:r>
              <w:r w:rsidRPr="00612D01">
                <w:rPr>
                  <w:rFonts w:ascii="Times New Roman" w:hAnsi="Times New Roman"/>
                  <w:color w:val="0000FF"/>
                  <w:u w:val="single"/>
                  <w:lang w:val="ru-RU"/>
                </w:rPr>
                <w:t>0</w:t>
              </w:r>
              <w:r>
                <w:rPr>
                  <w:rFonts w:ascii="Times New Roman" w:hAnsi="Times New Roman"/>
                  <w:color w:val="0000FF"/>
                  <w:u w:val="single"/>
                </w:rPr>
                <w:t>d</w:t>
              </w:r>
              <w:r w:rsidRPr="00612D01">
                <w:rPr>
                  <w:rFonts w:ascii="Times New Roman" w:hAnsi="Times New Roman"/>
                  <w:color w:val="0000FF"/>
                  <w:u w:val="single"/>
                  <w:lang w:val="ru-RU"/>
                </w:rPr>
                <w:t>5</w:t>
              </w:r>
              <w:r>
                <w:rPr>
                  <w:rFonts w:ascii="Times New Roman" w:hAnsi="Times New Roman"/>
                  <w:color w:val="0000FF"/>
                  <w:u w:val="single"/>
                </w:rPr>
                <w:t>a</w:t>
              </w:r>
              <w:r w:rsidRPr="00612D01">
                <w:rPr>
                  <w:rFonts w:ascii="Times New Roman" w:hAnsi="Times New Roman"/>
                  <w:color w:val="0000FF"/>
                  <w:u w:val="single"/>
                  <w:lang w:val="ru-RU"/>
                </w:rPr>
                <w:t>32</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t>62</w:t>
            </w:r>
          </w:p>
        </w:tc>
        <w:tc>
          <w:tcPr>
            <w:tcW w:w="400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Нравственно-философские взгляды Л.Н.Толстого, воплощенные в женских образах романа "Война и </w:t>
            </w:r>
            <w:r w:rsidRPr="00612D01">
              <w:rPr>
                <w:rFonts w:ascii="Times New Roman" w:hAnsi="Times New Roman"/>
                <w:color w:val="000000"/>
                <w:sz w:val="24"/>
                <w:lang w:val="ru-RU"/>
              </w:rPr>
              <w:lastRenderedPageBreak/>
              <w:t>мир"</w:t>
            </w:r>
          </w:p>
        </w:tc>
        <w:tc>
          <w:tcPr>
            <w:tcW w:w="1165"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605B12">
              <w:rPr>
                <w:rFonts w:ascii="Times New Roman" w:hAnsi="Times New Roman" w:cs="Times New Roman"/>
              </w:rPr>
              <w:t xml:space="preserve">Февраль </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af</w:t>
              </w:r>
              <w:r w:rsidRPr="00612D01">
                <w:rPr>
                  <w:rFonts w:ascii="Times New Roman" w:hAnsi="Times New Roman"/>
                  <w:color w:val="0000FF"/>
                  <w:u w:val="single"/>
                  <w:lang w:val="ru-RU"/>
                </w:rPr>
                <w:t>7</w:t>
              </w:r>
              <w:r>
                <w:rPr>
                  <w:rFonts w:ascii="Times New Roman" w:hAnsi="Times New Roman"/>
                  <w:color w:val="0000FF"/>
                  <w:u w:val="single"/>
                </w:rPr>
                <w:t>a</w:t>
              </w:r>
              <w:r w:rsidRPr="00612D01">
                <w:rPr>
                  <w:rFonts w:ascii="Times New Roman" w:hAnsi="Times New Roman"/>
                  <w:color w:val="0000FF"/>
                  <w:u w:val="single"/>
                  <w:lang w:val="ru-RU"/>
                </w:rPr>
                <w:t>1</w:t>
              </w:r>
              <w:r>
                <w:rPr>
                  <w:rFonts w:ascii="Times New Roman" w:hAnsi="Times New Roman"/>
                  <w:color w:val="0000FF"/>
                  <w:u w:val="single"/>
                </w:rPr>
                <w:t>d</w:t>
              </w:r>
              <w:r w:rsidRPr="00612D01">
                <w:rPr>
                  <w:rFonts w:ascii="Times New Roman" w:hAnsi="Times New Roman"/>
                  <w:color w:val="0000FF"/>
                  <w:u w:val="single"/>
                  <w:lang w:val="ru-RU"/>
                </w:rPr>
                <w:t>5</w:t>
              </w:r>
              <w:r>
                <w:rPr>
                  <w:rFonts w:ascii="Times New Roman" w:hAnsi="Times New Roman"/>
                  <w:color w:val="0000FF"/>
                  <w:u w:val="single"/>
                </w:rPr>
                <w:t>e</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lastRenderedPageBreak/>
              <w:t>63</w:t>
            </w:r>
          </w:p>
        </w:tc>
        <w:tc>
          <w:tcPr>
            <w:tcW w:w="400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Андрей Болконский: поиски смысла жизни</w:t>
            </w:r>
          </w:p>
        </w:tc>
        <w:tc>
          <w:tcPr>
            <w:tcW w:w="1165"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605B12">
              <w:rPr>
                <w:rFonts w:ascii="Times New Roman" w:hAnsi="Times New Roman" w:cs="Times New Roman"/>
              </w:rPr>
              <w:t xml:space="preserve">Февраль </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/927</w:t>
              </w:r>
              <w:r>
                <w:rPr>
                  <w:rFonts w:ascii="Times New Roman" w:hAnsi="Times New Roman"/>
                  <w:color w:val="0000FF"/>
                  <w:u w:val="single"/>
                </w:rPr>
                <w:t>c</w:t>
              </w:r>
              <w:r w:rsidRPr="00612D01">
                <w:rPr>
                  <w:rFonts w:ascii="Times New Roman" w:hAnsi="Times New Roman"/>
                  <w:color w:val="0000FF"/>
                  <w:u w:val="single"/>
                  <w:lang w:val="ru-RU"/>
                </w:rPr>
                <w:t>5948</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t>64</w:t>
            </w:r>
          </w:p>
        </w:tc>
        <w:tc>
          <w:tcPr>
            <w:tcW w:w="4006" w:type="dxa"/>
            <w:tcMar>
              <w:top w:w="50" w:type="dxa"/>
              <w:left w:w="100" w:type="dxa"/>
            </w:tcMar>
            <w:vAlign w:val="center"/>
          </w:tcPr>
          <w:p w:rsidR="00612D01" w:rsidRDefault="00612D01" w:rsidP="00C9347E">
            <w:pPr>
              <w:spacing w:after="0"/>
              <w:ind w:left="135"/>
            </w:pPr>
            <w:r>
              <w:rPr>
                <w:rFonts w:ascii="Times New Roman" w:hAnsi="Times New Roman"/>
                <w:color w:val="000000"/>
                <w:sz w:val="24"/>
              </w:rPr>
              <w:t>Духовные искания Пьера Безухова</w:t>
            </w:r>
          </w:p>
        </w:tc>
        <w:tc>
          <w:tcPr>
            <w:tcW w:w="1165" w:type="dxa"/>
            <w:tcMar>
              <w:top w:w="50" w:type="dxa"/>
              <w:left w:w="100" w:type="dxa"/>
            </w:tcMar>
            <w:vAlign w:val="center"/>
          </w:tcPr>
          <w:p w:rsidR="00612D01" w:rsidRDefault="00612D01" w:rsidP="00C934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605B12">
              <w:rPr>
                <w:rFonts w:ascii="Times New Roman" w:hAnsi="Times New Roman" w:cs="Times New Roman"/>
              </w:rPr>
              <w:t xml:space="preserve">Февраль </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/1156</w:t>
              </w:r>
              <w:r>
                <w:rPr>
                  <w:rFonts w:ascii="Times New Roman" w:hAnsi="Times New Roman"/>
                  <w:color w:val="0000FF"/>
                  <w:u w:val="single"/>
                </w:rPr>
                <w:t>f</w:t>
              </w:r>
              <w:r w:rsidRPr="00612D01">
                <w:rPr>
                  <w:rFonts w:ascii="Times New Roman" w:hAnsi="Times New Roman"/>
                  <w:color w:val="0000FF"/>
                  <w:u w:val="single"/>
                  <w:lang w:val="ru-RU"/>
                </w:rPr>
                <w:t>7</w:t>
              </w:r>
              <w:r>
                <w:rPr>
                  <w:rFonts w:ascii="Times New Roman" w:hAnsi="Times New Roman"/>
                  <w:color w:val="0000FF"/>
                  <w:u w:val="single"/>
                </w:rPr>
                <w:t>fb</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t>65</w:t>
            </w:r>
          </w:p>
        </w:tc>
        <w:tc>
          <w:tcPr>
            <w:tcW w:w="400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Отечественная война 1812 года в романе "Война и мир"</w:t>
            </w:r>
          </w:p>
        </w:tc>
        <w:tc>
          <w:tcPr>
            <w:tcW w:w="1165"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605B12">
              <w:rPr>
                <w:rFonts w:ascii="Times New Roman" w:hAnsi="Times New Roman" w:cs="Times New Roman"/>
              </w:rPr>
              <w:t xml:space="preserve">Февраль </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/72</w:t>
              </w:r>
              <w:r>
                <w:rPr>
                  <w:rFonts w:ascii="Times New Roman" w:hAnsi="Times New Roman"/>
                  <w:color w:val="0000FF"/>
                  <w:u w:val="single"/>
                </w:rPr>
                <w:t>b</w:t>
              </w:r>
              <w:r w:rsidRPr="00612D01">
                <w:rPr>
                  <w:rFonts w:ascii="Times New Roman" w:hAnsi="Times New Roman"/>
                  <w:color w:val="0000FF"/>
                  <w:u w:val="single"/>
                  <w:lang w:val="ru-RU"/>
                </w:rPr>
                <w:t>7</w:t>
              </w:r>
              <w:r>
                <w:rPr>
                  <w:rFonts w:ascii="Times New Roman" w:hAnsi="Times New Roman"/>
                  <w:color w:val="0000FF"/>
                  <w:u w:val="single"/>
                </w:rPr>
                <w:t>eb</w:t>
              </w:r>
              <w:r w:rsidRPr="00612D01">
                <w:rPr>
                  <w:rFonts w:ascii="Times New Roman" w:hAnsi="Times New Roman"/>
                  <w:color w:val="0000FF"/>
                  <w:u w:val="single"/>
                  <w:lang w:val="ru-RU"/>
                </w:rPr>
                <w:t>95</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t>66</w:t>
            </w:r>
          </w:p>
        </w:tc>
        <w:tc>
          <w:tcPr>
            <w:tcW w:w="400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Бородинское сражение как идейно-композициионный центр романа "Война и мир"</w:t>
            </w:r>
          </w:p>
        </w:tc>
        <w:tc>
          <w:tcPr>
            <w:tcW w:w="1165"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vAlign w:val="center"/>
          </w:tcPr>
          <w:p w:rsidR="00612D01" w:rsidRDefault="00612D01" w:rsidP="00C9347E">
            <w:pPr>
              <w:spacing w:after="0"/>
              <w:ind w:left="135"/>
            </w:pPr>
            <w:r w:rsidRPr="00A059A8">
              <w:rPr>
                <w:rFonts w:ascii="Times New Roman" w:hAnsi="Times New Roman" w:cs="Times New Roman"/>
              </w:rPr>
              <w:t xml:space="preserve">Март </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/9</w:t>
              </w:r>
              <w:r>
                <w:rPr>
                  <w:rFonts w:ascii="Times New Roman" w:hAnsi="Times New Roman"/>
                  <w:color w:val="0000FF"/>
                  <w:u w:val="single"/>
                </w:rPr>
                <w:t>f</w:t>
              </w:r>
              <w:r w:rsidRPr="00612D01">
                <w:rPr>
                  <w:rFonts w:ascii="Times New Roman" w:hAnsi="Times New Roman"/>
                  <w:color w:val="0000FF"/>
                  <w:u w:val="single"/>
                  <w:lang w:val="ru-RU"/>
                </w:rPr>
                <w:t>8</w:t>
              </w:r>
              <w:r>
                <w:rPr>
                  <w:rFonts w:ascii="Times New Roman" w:hAnsi="Times New Roman"/>
                  <w:color w:val="0000FF"/>
                  <w:u w:val="single"/>
                </w:rPr>
                <w:t>eea</w:t>
              </w:r>
              <w:r w:rsidRPr="00612D01">
                <w:rPr>
                  <w:rFonts w:ascii="Times New Roman" w:hAnsi="Times New Roman"/>
                  <w:color w:val="0000FF"/>
                  <w:u w:val="single"/>
                  <w:lang w:val="ru-RU"/>
                </w:rPr>
                <w:t>9</w:t>
              </w:r>
              <w:r>
                <w:rPr>
                  <w:rFonts w:ascii="Times New Roman" w:hAnsi="Times New Roman"/>
                  <w:color w:val="0000FF"/>
                  <w:u w:val="single"/>
                </w:rPr>
                <w:t>e</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t>67</w:t>
            </w:r>
          </w:p>
        </w:tc>
        <w:tc>
          <w:tcPr>
            <w:tcW w:w="400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Образы Кутузова и Наполеона в романе "Война и мир"</w:t>
            </w:r>
          </w:p>
        </w:tc>
        <w:tc>
          <w:tcPr>
            <w:tcW w:w="1165"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6D05CB">
              <w:rPr>
                <w:rFonts w:ascii="Times New Roman" w:hAnsi="Times New Roman" w:cs="Times New Roman"/>
              </w:rPr>
              <w:t xml:space="preserve">Март </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bb</w:t>
              </w:r>
              <w:r w:rsidRPr="00612D01">
                <w:rPr>
                  <w:rFonts w:ascii="Times New Roman" w:hAnsi="Times New Roman"/>
                  <w:color w:val="0000FF"/>
                  <w:u w:val="single"/>
                  <w:lang w:val="ru-RU"/>
                </w:rPr>
                <w:t>7</w:t>
              </w:r>
              <w:r>
                <w:rPr>
                  <w:rFonts w:ascii="Times New Roman" w:hAnsi="Times New Roman"/>
                  <w:color w:val="0000FF"/>
                  <w:u w:val="single"/>
                </w:rPr>
                <w:t>c</w:t>
              </w:r>
              <w:r w:rsidRPr="00612D01">
                <w:rPr>
                  <w:rFonts w:ascii="Times New Roman" w:hAnsi="Times New Roman"/>
                  <w:color w:val="0000FF"/>
                  <w:u w:val="single"/>
                  <w:lang w:val="ru-RU"/>
                </w:rPr>
                <w:t>12</w:t>
              </w:r>
              <w:r>
                <w:rPr>
                  <w:rFonts w:ascii="Times New Roman" w:hAnsi="Times New Roman"/>
                  <w:color w:val="0000FF"/>
                  <w:u w:val="single"/>
                </w:rPr>
                <w:t>a</w:t>
              </w:r>
              <w:r w:rsidRPr="00612D01">
                <w:rPr>
                  <w:rFonts w:ascii="Times New Roman" w:hAnsi="Times New Roman"/>
                  <w:color w:val="0000FF"/>
                  <w:u w:val="single"/>
                  <w:lang w:val="ru-RU"/>
                </w:rPr>
                <w:t>0</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t>68</w:t>
            </w:r>
          </w:p>
        </w:tc>
        <w:tc>
          <w:tcPr>
            <w:tcW w:w="4006" w:type="dxa"/>
            <w:tcMar>
              <w:top w:w="50" w:type="dxa"/>
              <w:left w:w="100" w:type="dxa"/>
            </w:tcMar>
            <w:vAlign w:val="center"/>
          </w:tcPr>
          <w:p w:rsidR="00612D01" w:rsidRDefault="00612D01" w:rsidP="00C9347E">
            <w:pPr>
              <w:spacing w:after="0"/>
              <w:ind w:left="135"/>
            </w:pPr>
            <w:r w:rsidRPr="00612D01">
              <w:rPr>
                <w:rFonts w:ascii="Times New Roman" w:hAnsi="Times New Roman"/>
                <w:color w:val="000000"/>
                <w:sz w:val="24"/>
                <w:lang w:val="ru-RU"/>
              </w:rPr>
              <w:t xml:space="preserve">«Мысль народная» в романе "Война и мир". </w:t>
            </w:r>
            <w:r>
              <w:rPr>
                <w:rFonts w:ascii="Times New Roman" w:hAnsi="Times New Roman"/>
                <w:color w:val="000000"/>
                <w:sz w:val="24"/>
              </w:rPr>
              <w:t>Образ Платона Каратаева</w:t>
            </w:r>
          </w:p>
        </w:tc>
        <w:tc>
          <w:tcPr>
            <w:tcW w:w="1165" w:type="dxa"/>
            <w:tcMar>
              <w:top w:w="50" w:type="dxa"/>
              <w:left w:w="100" w:type="dxa"/>
            </w:tcMar>
            <w:vAlign w:val="center"/>
          </w:tcPr>
          <w:p w:rsidR="00612D01" w:rsidRDefault="00612D01" w:rsidP="00C934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6D05CB">
              <w:rPr>
                <w:rFonts w:ascii="Times New Roman" w:hAnsi="Times New Roman" w:cs="Times New Roman"/>
              </w:rPr>
              <w:t xml:space="preserve">Март </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/0734</w:t>
              </w:r>
              <w:r>
                <w:rPr>
                  <w:rFonts w:ascii="Times New Roman" w:hAnsi="Times New Roman"/>
                  <w:color w:val="0000FF"/>
                  <w:u w:val="single"/>
                </w:rPr>
                <w:t>a</w:t>
              </w:r>
              <w:r w:rsidRPr="00612D01">
                <w:rPr>
                  <w:rFonts w:ascii="Times New Roman" w:hAnsi="Times New Roman"/>
                  <w:color w:val="0000FF"/>
                  <w:u w:val="single"/>
                  <w:lang w:val="ru-RU"/>
                </w:rPr>
                <w:t>41</w:t>
              </w:r>
              <w:r>
                <w:rPr>
                  <w:rFonts w:ascii="Times New Roman" w:hAnsi="Times New Roman"/>
                  <w:color w:val="0000FF"/>
                  <w:u w:val="single"/>
                </w:rPr>
                <w:t>a</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t>69</w:t>
            </w:r>
          </w:p>
        </w:tc>
        <w:tc>
          <w:tcPr>
            <w:tcW w:w="400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Философия истории в романе "Война и мир": роль личности и стихийное начало</w:t>
            </w:r>
          </w:p>
        </w:tc>
        <w:tc>
          <w:tcPr>
            <w:tcW w:w="1165"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6D05CB">
              <w:rPr>
                <w:rFonts w:ascii="Times New Roman" w:hAnsi="Times New Roman" w:cs="Times New Roman"/>
              </w:rPr>
              <w:t xml:space="preserve">Март </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/6</w:t>
              </w:r>
              <w:r>
                <w:rPr>
                  <w:rFonts w:ascii="Times New Roman" w:hAnsi="Times New Roman"/>
                  <w:color w:val="0000FF"/>
                  <w:u w:val="single"/>
                </w:rPr>
                <w:t>ad</w:t>
              </w:r>
              <w:r w:rsidRPr="00612D01">
                <w:rPr>
                  <w:rFonts w:ascii="Times New Roman" w:hAnsi="Times New Roman"/>
                  <w:color w:val="0000FF"/>
                  <w:u w:val="single"/>
                  <w:lang w:val="ru-RU"/>
                </w:rPr>
                <w:t>10754</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t>70</w:t>
            </w:r>
          </w:p>
        </w:tc>
        <w:tc>
          <w:tcPr>
            <w:tcW w:w="400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Психологизм прозы Толстого: «диалектика души»</w:t>
            </w:r>
          </w:p>
        </w:tc>
        <w:tc>
          <w:tcPr>
            <w:tcW w:w="1165"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6D05CB">
              <w:rPr>
                <w:rFonts w:ascii="Times New Roman" w:hAnsi="Times New Roman" w:cs="Times New Roman"/>
              </w:rPr>
              <w:t xml:space="preserve">Март </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/2</w:t>
              </w:r>
              <w:r>
                <w:rPr>
                  <w:rFonts w:ascii="Times New Roman" w:hAnsi="Times New Roman"/>
                  <w:color w:val="0000FF"/>
                  <w:u w:val="single"/>
                </w:rPr>
                <w:t>ea</w:t>
              </w:r>
              <w:r w:rsidRPr="00612D01">
                <w:rPr>
                  <w:rFonts w:ascii="Times New Roman" w:hAnsi="Times New Roman"/>
                  <w:color w:val="0000FF"/>
                  <w:u w:val="single"/>
                  <w:lang w:val="ru-RU"/>
                </w:rPr>
                <w:t>4166</w:t>
              </w:r>
              <w:r>
                <w:rPr>
                  <w:rFonts w:ascii="Times New Roman" w:hAnsi="Times New Roman"/>
                  <w:color w:val="0000FF"/>
                  <w:u w:val="single"/>
                </w:rPr>
                <w:t>f</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t>71</w:t>
            </w:r>
          </w:p>
        </w:tc>
        <w:tc>
          <w:tcPr>
            <w:tcW w:w="400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Значение творчества Л.Н.Толстого в отечественной и мировой культуре</w:t>
            </w:r>
          </w:p>
        </w:tc>
        <w:tc>
          <w:tcPr>
            <w:tcW w:w="1165"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6D05CB">
              <w:rPr>
                <w:rFonts w:ascii="Times New Roman" w:hAnsi="Times New Roman" w:cs="Times New Roman"/>
              </w:rPr>
              <w:t xml:space="preserve">Март </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db</w:t>
              </w:r>
              <w:r w:rsidRPr="00612D01">
                <w:rPr>
                  <w:rFonts w:ascii="Times New Roman" w:hAnsi="Times New Roman"/>
                  <w:color w:val="0000FF"/>
                  <w:u w:val="single"/>
                  <w:lang w:val="ru-RU"/>
                </w:rPr>
                <w:t>3</w:t>
              </w:r>
              <w:r>
                <w:rPr>
                  <w:rFonts w:ascii="Times New Roman" w:hAnsi="Times New Roman"/>
                  <w:color w:val="0000FF"/>
                  <w:u w:val="single"/>
                </w:rPr>
                <w:t>e</w:t>
              </w:r>
              <w:r w:rsidRPr="00612D01">
                <w:rPr>
                  <w:rFonts w:ascii="Times New Roman" w:hAnsi="Times New Roman"/>
                  <w:color w:val="0000FF"/>
                  <w:u w:val="single"/>
                  <w:lang w:val="ru-RU"/>
                </w:rPr>
                <w:t>1</w:t>
              </w:r>
              <w:r>
                <w:rPr>
                  <w:rFonts w:ascii="Times New Roman" w:hAnsi="Times New Roman"/>
                  <w:color w:val="0000FF"/>
                  <w:u w:val="single"/>
                </w:rPr>
                <w:t>a</w:t>
              </w:r>
              <w:r w:rsidRPr="00612D01">
                <w:rPr>
                  <w:rFonts w:ascii="Times New Roman" w:hAnsi="Times New Roman"/>
                  <w:color w:val="0000FF"/>
                  <w:u w:val="single"/>
                  <w:lang w:val="ru-RU"/>
                </w:rPr>
                <w:t>0</w:t>
              </w:r>
              <w:r>
                <w:rPr>
                  <w:rFonts w:ascii="Times New Roman" w:hAnsi="Times New Roman"/>
                  <w:color w:val="0000FF"/>
                  <w:u w:val="single"/>
                </w:rPr>
                <w:t>e</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t>72</w:t>
            </w:r>
          </w:p>
        </w:tc>
        <w:tc>
          <w:tcPr>
            <w:tcW w:w="400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Развитие речи. Подготовка к домашнему сочинению по роману Л.Н.Толстого</w:t>
            </w:r>
          </w:p>
        </w:tc>
        <w:tc>
          <w:tcPr>
            <w:tcW w:w="1165"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6D05CB">
              <w:rPr>
                <w:rFonts w:ascii="Times New Roman" w:hAnsi="Times New Roman" w:cs="Times New Roman"/>
              </w:rPr>
              <w:t xml:space="preserve">Март </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/50</w:t>
              </w:r>
              <w:r>
                <w:rPr>
                  <w:rFonts w:ascii="Times New Roman" w:hAnsi="Times New Roman"/>
                  <w:color w:val="0000FF"/>
                  <w:u w:val="single"/>
                </w:rPr>
                <w:t>ccb</w:t>
              </w:r>
              <w:r w:rsidRPr="00612D01">
                <w:rPr>
                  <w:rFonts w:ascii="Times New Roman" w:hAnsi="Times New Roman"/>
                  <w:color w:val="0000FF"/>
                  <w:u w:val="single"/>
                  <w:lang w:val="ru-RU"/>
                </w:rPr>
                <w:t>805</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t>73</w:t>
            </w:r>
          </w:p>
        </w:tc>
        <w:tc>
          <w:tcPr>
            <w:tcW w:w="400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Основные этапы жизни и творчества Н.С.Лескова. </w:t>
            </w:r>
            <w:r w:rsidRPr="00612D01">
              <w:rPr>
                <w:rFonts w:ascii="Times New Roman" w:hAnsi="Times New Roman"/>
                <w:color w:val="000000"/>
                <w:sz w:val="24"/>
                <w:lang w:val="ru-RU"/>
              </w:rPr>
              <w:lastRenderedPageBreak/>
              <w:t>Художественный мир произведений писателя</w:t>
            </w:r>
          </w:p>
        </w:tc>
        <w:tc>
          <w:tcPr>
            <w:tcW w:w="1165"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6D05CB">
              <w:rPr>
                <w:rFonts w:ascii="Times New Roman" w:hAnsi="Times New Roman" w:cs="Times New Roman"/>
              </w:rPr>
              <w:t xml:space="preserve">Март </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/57</w:t>
              </w:r>
              <w:r>
                <w:rPr>
                  <w:rFonts w:ascii="Times New Roman" w:hAnsi="Times New Roman"/>
                  <w:color w:val="0000FF"/>
                  <w:u w:val="single"/>
                </w:rPr>
                <w:t>bd</w:t>
              </w:r>
              <w:r w:rsidRPr="00612D01">
                <w:rPr>
                  <w:rFonts w:ascii="Times New Roman" w:hAnsi="Times New Roman"/>
                  <w:color w:val="0000FF"/>
                  <w:u w:val="single"/>
                  <w:lang w:val="ru-RU"/>
                </w:rPr>
                <w:t>5</w:t>
              </w:r>
              <w:r>
                <w:rPr>
                  <w:rFonts w:ascii="Times New Roman" w:hAnsi="Times New Roman"/>
                  <w:color w:val="0000FF"/>
                  <w:u w:val="single"/>
                </w:rPr>
                <w:t>e</w:t>
              </w:r>
              <w:r w:rsidRPr="00612D01">
                <w:rPr>
                  <w:rFonts w:ascii="Times New Roman" w:hAnsi="Times New Roman"/>
                  <w:color w:val="0000FF"/>
                  <w:u w:val="single"/>
                  <w:lang w:val="ru-RU"/>
                </w:rPr>
                <w:t>1</w:t>
              </w:r>
              <w:r>
                <w:rPr>
                  <w:rFonts w:ascii="Times New Roman" w:hAnsi="Times New Roman"/>
                  <w:color w:val="0000FF"/>
                  <w:u w:val="single"/>
                </w:rPr>
                <w:t>b</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lastRenderedPageBreak/>
              <w:t>74</w:t>
            </w:r>
          </w:p>
        </w:tc>
        <w:tc>
          <w:tcPr>
            <w:tcW w:w="400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Изображение этапов духовного пути личности в произведениях Н.С.Лескова. Особенности лесковской повествовательной манеры сказа</w:t>
            </w:r>
          </w:p>
        </w:tc>
        <w:tc>
          <w:tcPr>
            <w:tcW w:w="1165"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6D05CB">
              <w:rPr>
                <w:rFonts w:ascii="Times New Roman" w:hAnsi="Times New Roman" w:cs="Times New Roman"/>
              </w:rPr>
              <w:t xml:space="preserve">Март </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db</w:t>
              </w:r>
              <w:r w:rsidRPr="00612D01">
                <w:rPr>
                  <w:rFonts w:ascii="Times New Roman" w:hAnsi="Times New Roman"/>
                  <w:color w:val="0000FF"/>
                  <w:u w:val="single"/>
                  <w:lang w:val="ru-RU"/>
                </w:rPr>
                <w:t>8</w:t>
              </w:r>
              <w:r>
                <w:rPr>
                  <w:rFonts w:ascii="Times New Roman" w:hAnsi="Times New Roman"/>
                  <w:color w:val="0000FF"/>
                  <w:u w:val="single"/>
                </w:rPr>
                <w:t>ec</w:t>
              </w:r>
              <w:r w:rsidRPr="00612D01">
                <w:rPr>
                  <w:rFonts w:ascii="Times New Roman" w:hAnsi="Times New Roman"/>
                  <w:color w:val="0000FF"/>
                  <w:u w:val="single"/>
                  <w:lang w:val="ru-RU"/>
                </w:rPr>
                <w:t>70</w:t>
              </w:r>
              <w:r>
                <w:rPr>
                  <w:rFonts w:ascii="Times New Roman" w:hAnsi="Times New Roman"/>
                  <w:color w:val="0000FF"/>
                  <w:u w:val="single"/>
                </w:rPr>
                <w:t>a</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t>75</w:t>
            </w:r>
          </w:p>
        </w:tc>
        <w:tc>
          <w:tcPr>
            <w:tcW w:w="400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Основные этапы жизни и творчества А.П.Чехова. Новаторство прозы писателя</w:t>
            </w:r>
          </w:p>
        </w:tc>
        <w:tc>
          <w:tcPr>
            <w:tcW w:w="1165"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6D05CB">
              <w:rPr>
                <w:rFonts w:ascii="Times New Roman" w:hAnsi="Times New Roman" w:cs="Times New Roman"/>
              </w:rPr>
              <w:t xml:space="preserve">Март </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bea</w:t>
              </w:r>
              <w:r w:rsidRPr="00612D01">
                <w:rPr>
                  <w:rFonts w:ascii="Times New Roman" w:hAnsi="Times New Roman"/>
                  <w:color w:val="0000FF"/>
                  <w:u w:val="single"/>
                  <w:lang w:val="ru-RU"/>
                </w:rPr>
                <w:t>32083</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t>76</w:t>
            </w:r>
          </w:p>
        </w:tc>
        <w:tc>
          <w:tcPr>
            <w:tcW w:w="400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Идейно-художественное своеобразие рассказа «Ионыч»</w:t>
            </w:r>
          </w:p>
        </w:tc>
        <w:tc>
          <w:tcPr>
            <w:tcW w:w="1165"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vAlign w:val="center"/>
          </w:tcPr>
          <w:p w:rsidR="00612D01" w:rsidRDefault="00612D01" w:rsidP="00C9347E">
            <w:pPr>
              <w:spacing w:after="0"/>
              <w:ind w:left="135"/>
            </w:pPr>
            <w:r w:rsidRPr="00A059A8">
              <w:rPr>
                <w:rFonts w:ascii="Times New Roman" w:hAnsi="Times New Roman" w:cs="Times New Roman"/>
              </w:rPr>
              <w:t xml:space="preserve">Апрель </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/551</w:t>
              </w:r>
              <w:r>
                <w:rPr>
                  <w:rFonts w:ascii="Times New Roman" w:hAnsi="Times New Roman"/>
                  <w:color w:val="0000FF"/>
                  <w:u w:val="single"/>
                </w:rPr>
                <w:t>f</w:t>
              </w:r>
              <w:r w:rsidRPr="00612D01">
                <w:rPr>
                  <w:rFonts w:ascii="Times New Roman" w:hAnsi="Times New Roman"/>
                  <w:color w:val="0000FF"/>
                  <w:u w:val="single"/>
                  <w:lang w:val="ru-RU"/>
                </w:rPr>
                <w:t>8</w:t>
              </w:r>
              <w:r>
                <w:rPr>
                  <w:rFonts w:ascii="Times New Roman" w:hAnsi="Times New Roman"/>
                  <w:color w:val="0000FF"/>
                  <w:u w:val="single"/>
                </w:rPr>
                <w:t>b</w:t>
              </w:r>
              <w:r w:rsidRPr="00612D01">
                <w:rPr>
                  <w:rFonts w:ascii="Times New Roman" w:hAnsi="Times New Roman"/>
                  <w:color w:val="0000FF"/>
                  <w:u w:val="single"/>
                  <w:lang w:val="ru-RU"/>
                </w:rPr>
                <w:t>1</w:t>
              </w:r>
              <w:r>
                <w:rPr>
                  <w:rFonts w:ascii="Times New Roman" w:hAnsi="Times New Roman"/>
                  <w:color w:val="0000FF"/>
                  <w:u w:val="single"/>
                </w:rPr>
                <w:t>a</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t>77</w:t>
            </w:r>
          </w:p>
        </w:tc>
        <w:tc>
          <w:tcPr>
            <w:tcW w:w="400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Многообразие философско-психологической проблематики в рассказах А.П. Чехова</w:t>
            </w:r>
          </w:p>
        </w:tc>
        <w:tc>
          <w:tcPr>
            <w:tcW w:w="1165"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B91212">
              <w:rPr>
                <w:rFonts w:ascii="Times New Roman" w:hAnsi="Times New Roman" w:cs="Times New Roman"/>
              </w:rPr>
              <w:t xml:space="preserve">Апрель </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d</w:t>
              </w:r>
              <w:r w:rsidRPr="00612D01">
                <w:rPr>
                  <w:rFonts w:ascii="Times New Roman" w:hAnsi="Times New Roman"/>
                  <w:color w:val="0000FF"/>
                  <w:u w:val="single"/>
                  <w:lang w:val="ru-RU"/>
                </w:rPr>
                <w:t>1</w:t>
              </w:r>
              <w:r>
                <w:rPr>
                  <w:rFonts w:ascii="Times New Roman" w:hAnsi="Times New Roman"/>
                  <w:color w:val="0000FF"/>
                  <w:u w:val="single"/>
                </w:rPr>
                <w:t>bc</w:t>
              </w:r>
              <w:r w:rsidRPr="00612D01">
                <w:rPr>
                  <w:rFonts w:ascii="Times New Roman" w:hAnsi="Times New Roman"/>
                  <w:color w:val="0000FF"/>
                  <w:u w:val="single"/>
                  <w:lang w:val="ru-RU"/>
                </w:rPr>
                <w:t>0</w:t>
              </w:r>
              <w:r>
                <w:rPr>
                  <w:rFonts w:ascii="Times New Roman" w:hAnsi="Times New Roman"/>
                  <w:color w:val="0000FF"/>
                  <w:u w:val="single"/>
                </w:rPr>
                <w:t>faf</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t>78</w:t>
            </w:r>
          </w:p>
        </w:tc>
        <w:tc>
          <w:tcPr>
            <w:tcW w:w="4006" w:type="dxa"/>
            <w:tcMar>
              <w:top w:w="50" w:type="dxa"/>
              <w:left w:w="100" w:type="dxa"/>
            </w:tcMar>
            <w:vAlign w:val="center"/>
          </w:tcPr>
          <w:p w:rsidR="00612D01" w:rsidRDefault="00612D01" w:rsidP="00C9347E">
            <w:pPr>
              <w:spacing w:after="0"/>
              <w:ind w:left="135"/>
            </w:pPr>
            <w:r w:rsidRPr="00612D01">
              <w:rPr>
                <w:rFonts w:ascii="Times New Roman" w:hAnsi="Times New Roman"/>
                <w:color w:val="000000"/>
                <w:sz w:val="24"/>
                <w:lang w:val="ru-RU"/>
              </w:rPr>
              <w:t xml:space="preserve">История создания, жанровые особенности комедии «Вишневый сад». </w:t>
            </w:r>
            <w:r>
              <w:rPr>
                <w:rFonts w:ascii="Times New Roman" w:hAnsi="Times New Roman"/>
                <w:color w:val="000000"/>
                <w:sz w:val="24"/>
              </w:rPr>
              <w:t>Смысл названия</w:t>
            </w:r>
          </w:p>
        </w:tc>
        <w:tc>
          <w:tcPr>
            <w:tcW w:w="1165" w:type="dxa"/>
            <w:tcMar>
              <w:top w:w="50" w:type="dxa"/>
              <w:left w:w="100" w:type="dxa"/>
            </w:tcMar>
            <w:vAlign w:val="center"/>
          </w:tcPr>
          <w:p w:rsidR="00612D01" w:rsidRDefault="00612D01" w:rsidP="00C934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B91212">
              <w:rPr>
                <w:rFonts w:ascii="Times New Roman" w:hAnsi="Times New Roman" w:cs="Times New Roman"/>
              </w:rPr>
              <w:t xml:space="preserve">Апрель </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/6918</w:t>
              </w:r>
              <w:r>
                <w:rPr>
                  <w:rFonts w:ascii="Times New Roman" w:hAnsi="Times New Roman"/>
                  <w:color w:val="0000FF"/>
                  <w:u w:val="single"/>
                </w:rPr>
                <w:t>f</w:t>
              </w:r>
              <w:r w:rsidRPr="00612D01">
                <w:rPr>
                  <w:rFonts w:ascii="Times New Roman" w:hAnsi="Times New Roman"/>
                  <w:color w:val="0000FF"/>
                  <w:u w:val="single"/>
                  <w:lang w:val="ru-RU"/>
                </w:rPr>
                <w:t>662</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t>79</w:t>
            </w:r>
          </w:p>
        </w:tc>
        <w:tc>
          <w:tcPr>
            <w:tcW w:w="4006" w:type="dxa"/>
            <w:tcMar>
              <w:top w:w="50" w:type="dxa"/>
              <w:left w:w="100" w:type="dxa"/>
            </w:tcMar>
            <w:vAlign w:val="center"/>
          </w:tcPr>
          <w:p w:rsidR="00612D01" w:rsidRDefault="00612D01" w:rsidP="00C9347E">
            <w:pPr>
              <w:spacing w:after="0"/>
              <w:ind w:left="135"/>
            </w:pPr>
            <w:r w:rsidRPr="00612D01">
              <w:rPr>
                <w:rFonts w:ascii="Times New Roman" w:hAnsi="Times New Roman"/>
                <w:color w:val="000000"/>
                <w:sz w:val="24"/>
                <w:lang w:val="ru-RU"/>
              </w:rPr>
              <w:t xml:space="preserve">Проблематика комедии "Вишневый сад". Особенности кофликта и системы образов. </w:t>
            </w:r>
            <w:r>
              <w:rPr>
                <w:rFonts w:ascii="Times New Roman" w:hAnsi="Times New Roman"/>
                <w:color w:val="000000"/>
                <w:sz w:val="24"/>
              </w:rPr>
              <w:t>Разрушение «дворянского гнезда»</w:t>
            </w:r>
          </w:p>
        </w:tc>
        <w:tc>
          <w:tcPr>
            <w:tcW w:w="1165" w:type="dxa"/>
            <w:tcMar>
              <w:top w:w="50" w:type="dxa"/>
              <w:left w:w="100" w:type="dxa"/>
            </w:tcMar>
            <w:vAlign w:val="center"/>
          </w:tcPr>
          <w:p w:rsidR="00612D01" w:rsidRDefault="00612D01" w:rsidP="00C934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B91212">
              <w:rPr>
                <w:rFonts w:ascii="Times New Roman" w:hAnsi="Times New Roman" w:cs="Times New Roman"/>
              </w:rPr>
              <w:t xml:space="preserve">Апрель </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cd</w:t>
              </w:r>
              <w:r w:rsidRPr="00612D01">
                <w:rPr>
                  <w:rFonts w:ascii="Times New Roman" w:hAnsi="Times New Roman"/>
                  <w:color w:val="0000FF"/>
                  <w:u w:val="single"/>
                  <w:lang w:val="ru-RU"/>
                </w:rPr>
                <w:t>3</w:t>
              </w:r>
              <w:r>
                <w:rPr>
                  <w:rFonts w:ascii="Times New Roman" w:hAnsi="Times New Roman"/>
                  <w:color w:val="0000FF"/>
                  <w:u w:val="single"/>
                </w:rPr>
                <w:t>c</w:t>
              </w:r>
              <w:r w:rsidRPr="00612D01">
                <w:rPr>
                  <w:rFonts w:ascii="Times New Roman" w:hAnsi="Times New Roman"/>
                  <w:color w:val="0000FF"/>
                  <w:u w:val="single"/>
                  <w:lang w:val="ru-RU"/>
                </w:rPr>
                <w:t>411</w:t>
              </w:r>
              <w:r>
                <w:rPr>
                  <w:rFonts w:ascii="Times New Roman" w:hAnsi="Times New Roman"/>
                  <w:color w:val="0000FF"/>
                  <w:u w:val="single"/>
                </w:rPr>
                <w:t>f</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t>80</w:t>
            </w:r>
          </w:p>
        </w:tc>
        <w:tc>
          <w:tcPr>
            <w:tcW w:w="400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Раневская и Гаев как герои уходящего в прошлое усадебного быта</w:t>
            </w:r>
          </w:p>
        </w:tc>
        <w:tc>
          <w:tcPr>
            <w:tcW w:w="1165"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B91212">
              <w:rPr>
                <w:rFonts w:ascii="Times New Roman" w:hAnsi="Times New Roman" w:cs="Times New Roman"/>
              </w:rPr>
              <w:t xml:space="preserve">Апрель </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/36</w:t>
              </w:r>
              <w:r>
                <w:rPr>
                  <w:rFonts w:ascii="Times New Roman" w:hAnsi="Times New Roman"/>
                  <w:color w:val="0000FF"/>
                  <w:u w:val="single"/>
                </w:rPr>
                <w:t>f</w:t>
              </w:r>
              <w:r w:rsidRPr="00612D01">
                <w:rPr>
                  <w:rFonts w:ascii="Times New Roman" w:hAnsi="Times New Roman"/>
                  <w:color w:val="0000FF"/>
                  <w:u w:val="single"/>
                  <w:lang w:val="ru-RU"/>
                </w:rPr>
                <w:t>2</w:t>
              </w:r>
              <w:r>
                <w:rPr>
                  <w:rFonts w:ascii="Times New Roman" w:hAnsi="Times New Roman"/>
                  <w:color w:val="0000FF"/>
                  <w:u w:val="single"/>
                </w:rPr>
                <w:t>aa</w:t>
              </w:r>
              <w:r w:rsidRPr="00612D01">
                <w:rPr>
                  <w:rFonts w:ascii="Times New Roman" w:hAnsi="Times New Roman"/>
                  <w:color w:val="0000FF"/>
                  <w:u w:val="single"/>
                  <w:lang w:val="ru-RU"/>
                </w:rPr>
                <w:t>60</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t>81</w:t>
            </w:r>
          </w:p>
        </w:tc>
        <w:tc>
          <w:tcPr>
            <w:tcW w:w="400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Настоящее и будущее в комедии "Вишневый сад": образы Лопахина, Пети и Ани</w:t>
            </w:r>
          </w:p>
        </w:tc>
        <w:tc>
          <w:tcPr>
            <w:tcW w:w="1165"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B91212">
              <w:rPr>
                <w:rFonts w:ascii="Times New Roman" w:hAnsi="Times New Roman" w:cs="Times New Roman"/>
              </w:rPr>
              <w:t xml:space="preserve">Апрель </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fc</w:t>
              </w:r>
              <w:r w:rsidRPr="00612D01">
                <w:rPr>
                  <w:rFonts w:ascii="Times New Roman" w:hAnsi="Times New Roman"/>
                  <w:color w:val="0000FF"/>
                  <w:u w:val="single"/>
                  <w:lang w:val="ru-RU"/>
                </w:rPr>
                <w:t>560</w:t>
              </w:r>
              <w:r>
                <w:rPr>
                  <w:rFonts w:ascii="Times New Roman" w:hAnsi="Times New Roman"/>
                  <w:color w:val="0000FF"/>
                  <w:u w:val="single"/>
                </w:rPr>
                <w:t>d</w:t>
              </w:r>
              <w:r w:rsidRPr="00612D01">
                <w:rPr>
                  <w:rFonts w:ascii="Times New Roman" w:hAnsi="Times New Roman"/>
                  <w:color w:val="0000FF"/>
                  <w:u w:val="single"/>
                  <w:lang w:val="ru-RU"/>
                </w:rPr>
                <w:t>17</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lastRenderedPageBreak/>
              <w:t>82</w:t>
            </w:r>
          </w:p>
        </w:tc>
        <w:tc>
          <w:tcPr>
            <w:tcW w:w="4006" w:type="dxa"/>
            <w:tcMar>
              <w:top w:w="50" w:type="dxa"/>
              <w:left w:w="100" w:type="dxa"/>
            </w:tcMar>
            <w:vAlign w:val="center"/>
          </w:tcPr>
          <w:p w:rsidR="00612D01" w:rsidRDefault="00612D01" w:rsidP="00C9347E">
            <w:pPr>
              <w:spacing w:after="0"/>
              <w:ind w:left="135"/>
            </w:pPr>
            <w:r w:rsidRPr="00612D01">
              <w:rPr>
                <w:rFonts w:ascii="Times New Roman" w:hAnsi="Times New Roman"/>
                <w:color w:val="000000"/>
                <w:sz w:val="24"/>
                <w:lang w:val="ru-RU"/>
              </w:rPr>
              <w:t xml:space="preserve">Художественное мастерство, новаторство Чехова-драматурга. </w:t>
            </w:r>
            <w:r>
              <w:rPr>
                <w:rFonts w:ascii="Times New Roman" w:hAnsi="Times New Roman"/>
                <w:color w:val="000000"/>
                <w:sz w:val="24"/>
              </w:rPr>
              <w:t>Значение творческого наследия Чехова</w:t>
            </w:r>
          </w:p>
        </w:tc>
        <w:tc>
          <w:tcPr>
            <w:tcW w:w="1165" w:type="dxa"/>
            <w:tcMar>
              <w:top w:w="50" w:type="dxa"/>
              <w:left w:w="100" w:type="dxa"/>
            </w:tcMar>
            <w:vAlign w:val="center"/>
          </w:tcPr>
          <w:p w:rsidR="00612D01" w:rsidRDefault="00612D01" w:rsidP="00C934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B91212">
              <w:rPr>
                <w:rFonts w:ascii="Times New Roman" w:hAnsi="Times New Roman" w:cs="Times New Roman"/>
              </w:rPr>
              <w:t xml:space="preserve">Апрель </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/28</w:t>
              </w:r>
              <w:r>
                <w:rPr>
                  <w:rFonts w:ascii="Times New Roman" w:hAnsi="Times New Roman"/>
                  <w:color w:val="0000FF"/>
                  <w:u w:val="single"/>
                </w:rPr>
                <w:t>ea</w:t>
              </w:r>
              <w:r w:rsidRPr="00612D01">
                <w:rPr>
                  <w:rFonts w:ascii="Times New Roman" w:hAnsi="Times New Roman"/>
                  <w:color w:val="0000FF"/>
                  <w:u w:val="single"/>
                  <w:lang w:val="ru-RU"/>
                </w:rPr>
                <w:t>8207</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t>83</w:t>
            </w:r>
          </w:p>
        </w:tc>
        <w:tc>
          <w:tcPr>
            <w:tcW w:w="400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Развитие речи. Подготовка к домашнему сочинению по творчеству А.П.Чехова</w:t>
            </w:r>
          </w:p>
        </w:tc>
        <w:tc>
          <w:tcPr>
            <w:tcW w:w="1165"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B91212">
              <w:rPr>
                <w:rFonts w:ascii="Times New Roman" w:hAnsi="Times New Roman" w:cs="Times New Roman"/>
              </w:rPr>
              <w:t xml:space="preserve">Апрель </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/717</w:t>
              </w:r>
              <w:r>
                <w:rPr>
                  <w:rFonts w:ascii="Times New Roman" w:hAnsi="Times New Roman"/>
                  <w:color w:val="0000FF"/>
                  <w:u w:val="single"/>
                </w:rPr>
                <w:t>e</w:t>
              </w:r>
              <w:r w:rsidRPr="00612D01">
                <w:rPr>
                  <w:rFonts w:ascii="Times New Roman" w:hAnsi="Times New Roman"/>
                  <w:color w:val="0000FF"/>
                  <w:u w:val="single"/>
                  <w:lang w:val="ru-RU"/>
                </w:rPr>
                <w:t>7</w:t>
              </w:r>
              <w:r>
                <w:rPr>
                  <w:rFonts w:ascii="Times New Roman" w:hAnsi="Times New Roman"/>
                  <w:color w:val="0000FF"/>
                  <w:u w:val="single"/>
                </w:rPr>
                <w:t>f</w:t>
              </w:r>
              <w:r w:rsidRPr="00612D01">
                <w:rPr>
                  <w:rFonts w:ascii="Times New Roman" w:hAnsi="Times New Roman"/>
                  <w:color w:val="0000FF"/>
                  <w:u w:val="single"/>
                  <w:lang w:val="ru-RU"/>
                </w:rPr>
                <w:t>8</w:t>
              </w:r>
              <w:r>
                <w:rPr>
                  <w:rFonts w:ascii="Times New Roman" w:hAnsi="Times New Roman"/>
                  <w:color w:val="0000FF"/>
                  <w:u w:val="single"/>
                </w:rPr>
                <w:t>f</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t>84</w:t>
            </w:r>
          </w:p>
        </w:tc>
        <w:tc>
          <w:tcPr>
            <w:tcW w:w="400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612D01">
              <w:rPr>
                <w:rFonts w:ascii="Times New Roman" w:hAnsi="Times New Roman"/>
                <w:color w:val="000000"/>
                <w:sz w:val="24"/>
                <w:lang w:val="ru-RU"/>
              </w:rPr>
              <w:t xml:space="preserve"> века»</w:t>
            </w:r>
          </w:p>
        </w:tc>
        <w:tc>
          <w:tcPr>
            <w:tcW w:w="1165"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B91212">
              <w:rPr>
                <w:rFonts w:ascii="Times New Roman" w:hAnsi="Times New Roman" w:cs="Times New Roman"/>
              </w:rPr>
              <w:t xml:space="preserve">Апрель </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/6</w:t>
              </w:r>
              <w:r>
                <w:rPr>
                  <w:rFonts w:ascii="Times New Roman" w:hAnsi="Times New Roman"/>
                  <w:color w:val="0000FF"/>
                  <w:u w:val="single"/>
                </w:rPr>
                <w:t>dbc</w:t>
              </w:r>
              <w:r w:rsidRPr="00612D01">
                <w:rPr>
                  <w:rFonts w:ascii="Times New Roman" w:hAnsi="Times New Roman"/>
                  <w:color w:val="0000FF"/>
                  <w:u w:val="single"/>
                  <w:lang w:val="ru-RU"/>
                </w:rPr>
                <w:t>8739</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t>85</w:t>
            </w:r>
          </w:p>
        </w:tc>
        <w:tc>
          <w:tcPr>
            <w:tcW w:w="400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Подготовка к контрольной работе ответы на проблемный вопрос, сочинение, тесты по литературе второй половины </w:t>
            </w:r>
            <w:r>
              <w:rPr>
                <w:rFonts w:ascii="Times New Roman" w:hAnsi="Times New Roman"/>
                <w:color w:val="000000"/>
                <w:sz w:val="24"/>
              </w:rPr>
              <w:t>XIX</w:t>
            </w:r>
            <w:r w:rsidRPr="00612D01">
              <w:rPr>
                <w:rFonts w:ascii="Times New Roman" w:hAnsi="Times New Roman"/>
                <w:color w:val="000000"/>
                <w:sz w:val="24"/>
                <w:lang w:val="ru-RU"/>
              </w:rPr>
              <w:t xml:space="preserve"> века</w:t>
            </w:r>
          </w:p>
        </w:tc>
        <w:tc>
          <w:tcPr>
            <w:tcW w:w="1165"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B91212">
              <w:rPr>
                <w:rFonts w:ascii="Times New Roman" w:hAnsi="Times New Roman" w:cs="Times New Roman"/>
              </w:rPr>
              <w:t xml:space="preserve">Апрель </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a</w:t>
              </w:r>
              <w:r w:rsidRPr="00612D01">
                <w:rPr>
                  <w:rFonts w:ascii="Times New Roman" w:hAnsi="Times New Roman"/>
                  <w:color w:val="0000FF"/>
                  <w:u w:val="single"/>
                  <w:lang w:val="ru-RU"/>
                </w:rPr>
                <w:t>862336</w:t>
              </w:r>
              <w:r>
                <w:rPr>
                  <w:rFonts w:ascii="Times New Roman" w:hAnsi="Times New Roman"/>
                  <w:color w:val="0000FF"/>
                  <w:u w:val="single"/>
                </w:rPr>
                <w:t>c</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t>86</w:t>
            </w:r>
          </w:p>
        </w:tc>
        <w:tc>
          <w:tcPr>
            <w:tcW w:w="400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Контрольная работа письменные ответы, сочинение, тесты по литературе второй половины </w:t>
            </w:r>
            <w:r>
              <w:rPr>
                <w:rFonts w:ascii="Times New Roman" w:hAnsi="Times New Roman"/>
                <w:color w:val="000000"/>
                <w:sz w:val="24"/>
              </w:rPr>
              <w:t>XIX</w:t>
            </w:r>
            <w:r w:rsidRPr="00612D01">
              <w:rPr>
                <w:rFonts w:ascii="Times New Roman" w:hAnsi="Times New Roman"/>
                <w:color w:val="000000"/>
                <w:sz w:val="24"/>
                <w:lang w:val="ru-RU"/>
              </w:rPr>
              <w:t xml:space="preserve"> века</w:t>
            </w:r>
          </w:p>
        </w:tc>
        <w:tc>
          <w:tcPr>
            <w:tcW w:w="1165"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B91212">
              <w:rPr>
                <w:rFonts w:ascii="Times New Roman" w:hAnsi="Times New Roman" w:cs="Times New Roman"/>
              </w:rPr>
              <w:t xml:space="preserve">Апрель </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/9022</w:t>
              </w:r>
              <w:r>
                <w:rPr>
                  <w:rFonts w:ascii="Times New Roman" w:hAnsi="Times New Roman"/>
                  <w:color w:val="0000FF"/>
                  <w:u w:val="single"/>
                </w:rPr>
                <w:t>ff</w:t>
              </w:r>
              <w:r w:rsidRPr="00612D01">
                <w:rPr>
                  <w:rFonts w:ascii="Times New Roman" w:hAnsi="Times New Roman"/>
                  <w:color w:val="0000FF"/>
                  <w:u w:val="single"/>
                  <w:lang w:val="ru-RU"/>
                </w:rPr>
                <w:t>94</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t>87</w:t>
            </w:r>
          </w:p>
        </w:tc>
        <w:tc>
          <w:tcPr>
            <w:tcW w:w="400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612D01">
              <w:rPr>
                <w:rFonts w:ascii="Times New Roman" w:hAnsi="Times New Roman"/>
                <w:color w:val="000000"/>
                <w:sz w:val="24"/>
                <w:lang w:val="ru-RU"/>
              </w:rPr>
              <w:t xml:space="preserve"> века</w:t>
            </w:r>
          </w:p>
        </w:tc>
        <w:tc>
          <w:tcPr>
            <w:tcW w:w="1165"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B91212">
              <w:rPr>
                <w:rFonts w:ascii="Times New Roman" w:hAnsi="Times New Roman" w:cs="Times New Roman"/>
              </w:rPr>
              <w:t xml:space="preserve">Апрель </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/307</w:t>
              </w:r>
              <w:r>
                <w:rPr>
                  <w:rFonts w:ascii="Times New Roman" w:hAnsi="Times New Roman"/>
                  <w:color w:val="0000FF"/>
                  <w:u w:val="single"/>
                </w:rPr>
                <w:t>edf</w:t>
              </w:r>
              <w:r w:rsidRPr="00612D01">
                <w:rPr>
                  <w:rFonts w:ascii="Times New Roman" w:hAnsi="Times New Roman"/>
                  <w:color w:val="0000FF"/>
                  <w:u w:val="single"/>
                  <w:lang w:val="ru-RU"/>
                </w:rPr>
                <w:t>82</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t>88</w:t>
            </w:r>
          </w:p>
        </w:tc>
        <w:tc>
          <w:tcPr>
            <w:tcW w:w="400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Поэзия народов России. Страницы жизни поэта (по выбору, например, Г.Тукая, К.Хетагурова и др.) и особенности его лирики</w:t>
            </w:r>
          </w:p>
        </w:tc>
        <w:tc>
          <w:tcPr>
            <w:tcW w:w="1165"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vAlign w:val="center"/>
          </w:tcPr>
          <w:p w:rsidR="00612D01" w:rsidRDefault="00612D01" w:rsidP="00C9347E">
            <w:pPr>
              <w:spacing w:after="0"/>
              <w:ind w:left="135"/>
            </w:pPr>
            <w:r w:rsidRPr="00A059A8">
              <w:rPr>
                <w:rFonts w:ascii="Times New Roman" w:hAnsi="Times New Roman" w:cs="Times New Roman"/>
              </w:rPr>
              <w:t xml:space="preserve">Май </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eabf</w:t>
              </w:r>
              <w:r w:rsidRPr="00612D01">
                <w:rPr>
                  <w:rFonts w:ascii="Times New Roman" w:hAnsi="Times New Roman"/>
                  <w:color w:val="0000FF"/>
                  <w:u w:val="single"/>
                  <w:lang w:val="ru-RU"/>
                </w:rPr>
                <w:t>4</w:t>
              </w:r>
              <w:r>
                <w:rPr>
                  <w:rFonts w:ascii="Times New Roman" w:hAnsi="Times New Roman"/>
                  <w:color w:val="0000FF"/>
                  <w:u w:val="single"/>
                </w:rPr>
                <w:t>f</w:t>
              </w:r>
              <w:r w:rsidRPr="00612D01">
                <w:rPr>
                  <w:rFonts w:ascii="Times New Roman" w:hAnsi="Times New Roman"/>
                  <w:color w:val="0000FF"/>
                  <w:u w:val="single"/>
                  <w:lang w:val="ru-RU"/>
                </w:rPr>
                <w:t>90</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t>89</w:t>
            </w:r>
          </w:p>
        </w:tc>
        <w:tc>
          <w:tcPr>
            <w:tcW w:w="400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Резервный урок. Анализ лирического произведения из поэзии народов России (по выбору)</w:t>
            </w:r>
          </w:p>
        </w:tc>
        <w:tc>
          <w:tcPr>
            <w:tcW w:w="1165"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1A5AA4">
              <w:rPr>
                <w:rFonts w:ascii="Times New Roman" w:hAnsi="Times New Roman" w:cs="Times New Roman"/>
              </w:rPr>
              <w:t xml:space="preserve">Май </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/69</w:t>
              </w:r>
              <w:r>
                <w:rPr>
                  <w:rFonts w:ascii="Times New Roman" w:hAnsi="Times New Roman"/>
                  <w:color w:val="0000FF"/>
                  <w:u w:val="single"/>
                </w:rPr>
                <w:t>ad</w:t>
              </w:r>
              <w:r w:rsidRPr="00612D01">
                <w:rPr>
                  <w:rFonts w:ascii="Times New Roman" w:hAnsi="Times New Roman"/>
                  <w:color w:val="0000FF"/>
                  <w:u w:val="single"/>
                  <w:lang w:val="ru-RU"/>
                </w:rPr>
                <w:t>657</w:t>
              </w:r>
              <w:r>
                <w:rPr>
                  <w:rFonts w:ascii="Times New Roman" w:hAnsi="Times New Roman"/>
                  <w:color w:val="0000FF"/>
                  <w:u w:val="single"/>
                </w:rPr>
                <w:t>e</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lastRenderedPageBreak/>
              <w:t>90</w:t>
            </w:r>
          </w:p>
        </w:tc>
        <w:tc>
          <w:tcPr>
            <w:tcW w:w="400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Жизнь и творчество писателя (Ч.Диккенс, Г.Флобера и др.). История создания, сюжет и композиция произведения</w:t>
            </w:r>
          </w:p>
        </w:tc>
        <w:tc>
          <w:tcPr>
            <w:tcW w:w="1165"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1A5AA4">
              <w:rPr>
                <w:rFonts w:ascii="Times New Roman" w:hAnsi="Times New Roman" w:cs="Times New Roman"/>
              </w:rPr>
              <w:t xml:space="preserve">Май </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/85</w:t>
              </w:r>
              <w:r>
                <w:rPr>
                  <w:rFonts w:ascii="Times New Roman" w:hAnsi="Times New Roman"/>
                  <w:color w:val="0000FF"/>
                  <w:u w:val="single"/>
                </w:rPr>
                <w:t>d</w:t>
              </w:r>
              <w:r w:rsidRPr="00612D01">
                <w:rPr>
                  <w:rFonts w:ascii="Times New Roman" w:hAnsi="Times New Roman"/>
                  <w:color w:val="0000FF"/>
                  <w:u w:val="single"/>
                  <w:lang w:val="ru-RU"/>
                </w:rPr>
                <w:t>32996</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t>91</w:t>
            </w:r>
          </w:p>
        </w:tc>
        <w:tc>
          <w:tcPr>
            <w:tcW w:w="4006" w:type="dxa"/>
            <w:tcMar>
              <w:top w:w="50" w:type="dxa"/>
              <w:left w:w="100" w:type="dxa"/>
            </w:tcMar>
            <w:vAlign w:val="center"/>
          </w:tcPr>
          <w:p w:rsidR="00612D01" w:rsidRDefault="00612D01" w:rsidP="00C9347E">
            <w:pPr>
              <w:spacing w:after="0"/>
              <w:ind w:left="135"/>
            </w:pPr>
            <w:r w:rsidRPr="00612D01">
              <w:rPr>
                <w:rFonts w:ascii="Times New Roman" w:hAnsi="Times New Roman"/>
                <w:color w:val="000000"/>
                <w:sz w:val="24"/>
                <w:lang w:val="ru-RU"/>
              </w:rPr>
              <w:t xml:space="preserve">Ч.Диккенс. Роман "Большие надежды". </w:t>
            </w:r>
            <w:r>
              <w:rPr>
                <w:rFonts w:ascii="Times New Roman" w:hAnsi="Times New Roman"/>
                <w:color w:val="000000"/>
                <w:sz w:val="24"/>
              </w:rPr>
              <w:t>Тематика, проблематика. Система образов</w:t>
            </w:r>
          </w:p>
        </w:tc>
        <w:tc>
          <w:tcPr>
            <w:tcW w:w="1165" w:type="dxa"/>
            <w:tcMar>
              <w:top w:w="50" w:type="dxa"/>
              <w:left w:w="100" w:type="dxa"/>
            </w:tcMar>
            <w:vAlign w:val="center"/>
          </w:tcPr>
          <w:p w:rsidR="00612D01" w:rsidRDefault="00612D01" w:rsidP="00C934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1A5AA4">
              <w:rPr>
                <w:rFonts w:ascii="Times New Roman" w:hAnsi="Times New Roman" w:cs="Times New Roman"/>
              </w:rPr>
              <w:t xml:space="preserve">Май </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/46</w:t>
              </w:r>
              <w:r>
                <w:rPr>
                  <w:rFonts w:ascii="Times New Roman" w:hAnsi="Times New Roman"/>
                  <w:color w:val="0000FF"/>
                  <w:u w:val="single"/>
                </w:rPr>
                <w:t>bb</w:t>
              </w:r>
              <w:r w:rsidRPr="00612D01">
                <w:rPr>
                  <w:rFonts w:ascii="Times New Roman" w:hAnsi="Times New Roman"/>
                  <w:color w:val="0000FF"/>
                  <w:u w:val="single"/>
                  <w:lang w:val="ru-RU"/>
                </w:rPr>
                <w:t>6375</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t>92</w:t>
            </w:r>
          </w:p>
        </w:tc>
        <w:tc>
          <w:tcPr>
            <w:tcW w:w="4006" w:type="dxa"/>
            <w:tcMar>
              <w:top w:w="50" w:type="dxa"/>
              <w:left w:w="100" w:type="dxa"/>
            </w:tcMar>
            <w:vAlign w:val="center"/>
          </w:tcPr>
          <w:p w:rsidR="00612D01" w:rsidRDefault="00612D01" w:rsidP="00C9347E">
            <w:pPr>
              <w:spacing w:after="0"/>
              <w:ind w:left="135"/>
            </w:pPr>
            <w:r w:rsidRPr="00612D01">
              <w:rPr>
                <w:rFonts w:ascii="Times New Roman" w:hAnsi="Times New Roman"/>
                <w:color w:val="000000"/>
                <w:sz w:val="24"/>
                <w:lang w:val="ru-RU"/>
              </w:rPr>
              <w:t xml:space="preserve">Резервный урок. Г. Флобер "Мадам Бовари". </w:t>
            </w:r>
            <w:r>
              <w:rPr>
                <w:rFonts w:ascii="Times New Roman" w:hAnsi="Times New Roman"/>
                <w:color w:val="000000"/>
                <w:sz w:val="24"/>
              </w:rPr>
              <w:t>Художественное мастерство писателя</w:t>
            </w:r>
          </w:p>
        </w:tc>
        <w:tc>
          <w:tcPr>
            <w:tcW w:w="1165" w:type="dxa"/>
            <w:tcMar>
              <w:top w:w="50" w:type="dxa"/>
              <w:left w:w="100" w:type="dxa"/>
            </w:tcMar>
            <w:vAlign w:val="center"/>
          </w:tcPr>
          <w:p w:rsidR="00612D01" w:rsidRDefault="00612D01" w:rsidP="00C934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1A5AA4">
              <w:rPr>
                <w:rFonts w:ascii="Times New Roman" w:hAnsi="Times New Roman" w:cs="Times New Roman"/>
              </w:rPr>
              <w:t xml:space="preserve">Май </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e</w:t>
              </w:r>
              <w:r w:rsidRPr="00612D01">
                <w:rPr>
                  <w:rFonts w:ascii="Times New Roman" w:hAnsi="Times New Roman"/>
                  <w:color w:val="0000FF"/>
                  <w:u w:val="single"/>
                  <w:lang w:val="ru-RU"/>
                </w:rPr>
                <w:t>1436238</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t>93</w:t>
            </w:r>
          </w:p>
        </w:tc>
        <w:tc>
          <w:tcPr>
            <w:tcW w:w="400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Развитие речи. Письменный ответ на проблемный вопрос</w:t>
            </w:r>
          </w:p>
        </w:tc>
        <w:tc>
          <w:tcPr>
            <w:tcW w:w="1165"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1A5AA4">
              <w:rPr>
                <w:rFonts w:ascii="Times New Roman" w:hAnsi="Times New Roman" w:cs="Times New Roman"/>
              </w:rPr>
              <w:t xml:space="preserve">Май </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/24</w:t>
              </w:r>
              <w:r>
                <w:rPr>
                  <w:rFonts w:ascii="Times New Roman" w:hAnsi="Times New Roman"/>
                  <w:color w:val="0000FF"/>
                  <w:u w:val="single"/>
                </w:rPr>
                <w:t>b</w:t>
              </w:r>
              <w:r w:rsidRPr="00612D01">
                <w:rPr>
                  <w:rFonts w:ascii="Times New Roman" w:hAnsi="Times New Roman"/>
                  <w:color w:val="0000FF"/>
                  <w:u w:val="single"/>
                  <w:lang w:val="ru-RU"/>
                </w:rPr>
                <w:t>4669</w:t>
              </w:r>
              <w:r>
                <w:rPr>
                  <w:rFonts w:ascii="Times New Roman" w:hAnsi="Times New Roman"/>
                  <w:color w:val="0000FF"/>
                  <w:u w:val="single"/>
                </w:rPr>
                <w:t>a</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t>94</w:t>
            </w:r>
          </w:p>
        </w:tc>
        <w:tc>
          <w:tcPr>
            <w:tcW w:w="400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Страницы жизни поэта (А. Рембо, Ш. Бодлера и др. ), особенности его лирики</w:t>
            </w:r>
          </w:p>
        </w:tc>
        <w:tc>
          <w:tcPr>
            <w:tcW w:w="1165"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1A5AA4">
              <w:rPr>
                <w:rFonts w:ascii="Times New Roman" w:hAnsi="Times New Roman" w:cs="Times New Roman"/>
              </w:rPr>
              <w:t xml:space="preserve">Май </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ecfff</w:t>
              </w:r>
              <w:r w:rsidRPr="00612D01">
                <w:rPr>
                  <w:rFonts w:ascii="Times New Roman" w:hAnsi="Times New Roman"/>
                  <w:color w:val="0000FF"/>
                  <w:u w:val="single"/>
                  <w:lang w:val="ru-RU"/>
                </w:rPr>
                <w:t>6</w:t>
              </w:r>
              <w:r>
                <w:rPr>
                  <w:rFonts w:ascii="Times New Roman" w:hAnsi="Times New Roman"/>
                  <w:color w:val="0000FF"/>
                  <w:u w:val="single"/>
                </w:rPr>
                <w:t>fe</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t>95</w:t>
            </w:r>
          </w:p>
        </w:tc>
        <w:tc>
          <w:tcPr>
            <w:tcW w:w="400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Резервный урок. Символические образы в стихотворениях, особенности поэтического языка (на выбор А. Рембо, Ш. Бодлера и др. )</w:t>
            </w:r>
          </w:p>
        </w:tc>
        <w:tc>
          <w:tcPr>
            <w:tcW w:w="1165"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1A5AA4">
              <w:rPr>
                <w:rFonts w:ascii="Times New Roman" w:hAnsi="Times New Roman" w:cs="Times New Roman"/>
              </w:rPr>
              <w:t xml:space="preserve">Май </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d</w:t>
              </w:r>
              <w:r w:rsidRPr="00612D01">
                <w:rPr>
                  <w:rFonts w:ascii="Times New Roman" w:hAnsi="Times New Roman"/>
                  <w:color w:val="0000FF"/>
                  <w:u w:val="single"/>
                  <w:lang w:val="ru-RU"/>
                </w:rPr>
                <w:t>0</w:t>
              </w:r>
              <w:r>
                <w:rPr>
                  <w:rFonts w:ascii="Times New Roman" w:hAnsi="Times New Roman"/>
                  <w:color w:val="0000FF"/>
                  <w:u w:val="single"/>
                </w:rPr>
                <w:t>cc</w:t>
              </w:r>
              <w:r w:rsidRPr="00612D01">
                <w:rPr>
                  <w:rFonts w:ascii="Times New Roman" w:hAnsi="Times New Roman"/>
                  <w:color w:val="0000FF"/>
                  <w:u w:val="single"/>
                  <w:lang w:val="ru-RU"/>
                </w:rPr>
                <w:t>465</w:t>
              </w:r>
              <w:r>
                <w:rPr>
                  <w:rFonts w:ascii="Times New Roman" w:hAnsi="Times New Roman"/>
                  <w:color w:val="0000FF"/>
                  <w:u w:val="single"/>
                </w:rPr>
                <w:t>e</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t>96</w:t>
            </w:r>
          </w:p>
        </w:tc>
        <w:tc>
          <w:tcPr>
            <w:tcW w:w="400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Жизнь и творчество драматурга (Г. Ибсен и др.) История создания, сюжет и конфликт в произведении</w:t>
            </w:r>
          </w:p>
        </w:tc>
        <w:tc>
          <w:tcPr>
            <w:tcW w:w="1165"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1A5AA4">
              <w:rPr>
                <w:rFonts w:ascii="Times New Roman" w:hAnsi="Times New Roman" w:cs="Times New Roman"/>
              </w:rPr>
              <w:t xml:space="preserve">Май </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f</w:t>
              </w:r>
              <w:r w:rsidRPr="00612D01">
                <w:rPr>
                  <w:rFonts w:ascii="Times New Roman" w:hAnsi="Times New Roman"/>
                  <w:color w:val="0000FF"/>
                  <w:u w:val="single"/>
                  <w:lang w:val="ru-RU"/>
                </w:rPr>
                <w:t>12</w:t>
              </w:r>
              <w:r>
                <w:rPr>
                  <w:rFonts w:ascii="Times New Roman" w:hAnsi="Times New Roman"/>
                  <w:color w:val="0000FF"/>
                  <w:u w:val="single"/>
                </w:rPr>
                <w:t>a</w:t>
              </w:r>
              <w:r w:rsidRPr="00612D01">
                <w:rPr>
                  <w:rFonts w:ascii="Times New Roman" w:hAnsi="Times New Roman"/>
                  <w:color w:val="0000FF"/>
                  <w:u w:val="single"/>
                  <w:lang w:val="ru-RU"/>
                </w:rPr>
                <w:t>62</w:t>
              </w:r>
              <w:r>
                <w:rPr>
                  <w:rFonts w:ascii="Times New Roman" w:hAnsi="Times New Roman"/>
                  <w:color w:val="0000FF"/>
                  <w:u w:val="single"/>
                </w:rPr>
                <w:t>ec</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t>97</w:t>
            </w:r>
          </w:p>
        </w:tc>
        <w:tc>
          <w:tcPr>
            <w:tcW w:w="400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Резервный урок. Г. Ибсен «Кукольный дом». Проблематика пьесы. Система образов. Новаторство драматурга</w:t>
            </w:r>
          </w:p>
        </w:tc>
        <w:tc>
          <w:tcPr>
            <w:tcW w:w="1165"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1A5AA4">
              <w:rPr>
                <w:rFonts w:ascii="Times New Roman" w:hAnsi="Times New Roman" w:cs="Times New Roman"/>
              </w:rPr>
              <w:t xml:space="preserve">Май </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/80</w:t>
              </w:r>
              <w:r>
                <w:rPr>
                  <w:rFonts w:ascii="Times New Roman" w:hAnsi="Times New Roman"/>
                  <w:color w:val="0000FF"/>
                  <w:u w:val="single"/>
                </w:rPr>
                <w:t>c</w:t>
              </w:r>
              <w:r w:rsidRPr="00612D01">
                <w:rPr>
                  <w:rFonts w:ascii="Times New Roman" w:hAnsi="Times New Roman"/>
                  <w:color w:val="0000FF"/>
                  <w:u w:val="single"/>
                  <w:lang w:val="ru-RU"/>
                </w:rPr>
                <w:t>384</w:t>
              </w:r>
              <w:r>
                <w:rPr>
                  <w:rFonts w:ascii="Times New Roman" w:hAnsi="Times New Roman"/>
                  <w:color w:val="0000FF"/>
                  <w:u w:val="single"/>
                </w:rPr>
                <w:t>b</w:t>
              </w:r>
              <w:r w:rsidRPr="00612D01">
                <w:rPr>
                  <w:rFonts w:ascii="Times New Roman" w:hAnsi="Times New Roman"/>
                  <w:color w:val="0000FF"/>
                  <w:u w:val="single"/>
                  <w:lang w:val="ru-RU"/>
                </w:rPr>
                <w:t>3</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t>98</w:t>
            </w:r>
          </w:p>
        </w:tc>
        <w:tc>
          <w:tcPr>
            <w:tcW w:w="400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Резервный урок. Повторение. </w:t>
            </w:r>
            <w:r w:rsidRPr="00612D01">
              <w:rPr>
                <w:rFonts w:ascii="Times New Roman" w:hAnsi="Times New Roman"/>
                <w:color w:val="000000"/>
                <w:sz w:val="24"/>
                <w:lang w:val="ru-RU"/>
              </w:rPr>
              <w:lastRenderedPageBreak/>
              <w:t xml:space="preserve">Сквозные образы и мотивы в литературе второй половины </w:t>
            </w:r>
            <w:r>
              <w:rPr>
                <w:rFonts w:ascii="Times New Roman" w:hAnsi="Times New Roman"/>
                <w:color w:val="000000"/>
                <w:sz w:val="24"/>
              </w:rPr>
              <w:t>XIX</w:t>
            </w:r>
            <w:r w:rsidRPr="00612D01">
              <w:rPr>
                <w:rFonts w:ascii="Times New Roman" w:hAnsi="Times New Roman"/>
                <w:color w:val="000000"/>
                <w:sz w:val="24"/>
                <w:lang w:val="ru-RU"/>
              </w:rPr>
              <w:t xml:space="preserve"> века</w:t>
            </w:r>
          </w:p>
        </w:tc>
        <w:tc>
          <w:tcPr>
            <w:tcW w:w="1165"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1A5AA4">
              <w:rPr>
                <w:rFonts w:ascii="Times New Roman" w:hAnsi="Times New Roman" w:cs="Times New Roman"/>
              </w:rPr>
              <w:t xml:space="preserve">Май </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/715</w:t>
              </w:r>
              <w:r>
                <w:rPr>
                  <w:rFonts w:ascii="Times New Roman" w:hAnsi="Times New Roman"/>
                  <w:color w:val="0000FF"/>
                  <w:u w:val="single"/>
                </w:rPr>
                <w:t>fba</w:t>
              </w:r>
              <w:r w:rsidRPr="00612D01">
                <w:rPr>
                  <w:rFonts w:ascii="Times New Roman" w:hAnsi="Times New Roman"/>
                  <w:color w:val="0000FF"/>
                  <w:u w:val="single"/>
                  <w:lang w:val="ru-RU"/>
                </w:rPr>
                <w:t>62</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lastRenderedPageBreak/>
              <w:t>99</w:t>
            </w:r>
          </w:p>
        </w:tc>
        <w:tc>
          <w:tcPr>
            <w:tcW w:w="400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612D01">
              <w:rPr>
                <w:rFonts w:ascii="Times New Roman" w:hAnsi="Times New Roman"/>
                <w:color w:val="000000"/>
                <w:sz w:val="24"/>
                <w:lang w:val="ru-RU"/>
              </w:rPr>
              <w:t xml:space="preserve"> века</w:t>
            </w:r>
          </w:p>
        </w:tc>
        <w:tc>
          <w:tcPr>
            <w:tcW w:w="1165"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1A5AA4">
              <w:rPr>
                <w:rFonts w:ascii="Times New Roman" w:hAnsi="Times New Roman" w:cs="Times New Roman"/>
              </w:rPr>
              <w:t xml:space="preserve">Май </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/9862089</w:t>
              </w:r>
              <w:r>
                <w:rPr>
                  <w:rFonts w:ascii="Times New Roman" w:hAnsi="Times New Roman"/>
                  <w:color w:val="0000FF"/>
                  <w:u w:val="single"/>
                </w:rPr>
                <w:t>c</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t>100</w:t>
            </w:r>
          </w:p>
        </w:tc>
        <w:tc>
          <w:tcPr>
            <w:tcW w:w="400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Внеклассное чтение «В мире современной литературы»</w:t>
            </w:r>
          </w:p>
        </w:tc>
        <w:tc>
          <w:tcPr>
            <w:tcW w:w="1165"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1A5AA4">
              <w:rPr>
                <w:rFonts w:ascii="Times New Roman" w:hAnsi="Times New Roman" w:cs="Times New Roman"/>
              </w:rPr>
              <w:t xml:space="preserve">Май </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/5</w:t>
              </w:r>
              <w:r>
                <w:rPr>
                  <w:rFonts w:ascii="Times New Roman" w:hAnsi="Times New Roman"/>
                  <w:color w:val="0000FF"/>
                  <w:u w:val="single"/>
                </w:rPr>
                <w:t>a</w:t>
              </w:r>
              <w:r w:rsidRPr="00612D01">
                <w:rPr>
                  <w:rFonts w:ascii="Times New Roman" w:hAnsi="Times New Roman"/>
                  <w:color w:val="0000FF"/>
                  <w:u w:val="single"/>
                  <w:lang w:val="ru-RU"/>
                </w:rPr>
                <w:t>351</w:t>
              </w:r>
              <w:r>
                <w:rPr>
                  <w:rFonts w:ascii="Times New Roman" w:hAnsi="Times New Roman"/>
                  <w:color w:val="0000FF"/>
                  <w:u w:val="single"/>
                </w:rPr>
                <w:t>bd</w:t>
              </w:r>
              <w:r w:rsidRPr="00612D01">
                <w:rPr>
                  <w:rFonts w:ascii="Times New Roman" w:hAnsi="Times New Roman"/>
                  <w:color w:val="0000FF"/>
                  <w:u w:val="single"/>
                  <w:lang w:val="ru-RU"/>
                </w:rPr>
                <w:t>7</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t>101</w:t>
            </w:r>
          </w:p>
        </w:tc>
        <w:tc>
          <w:tcPr>
            <w:tcW w:w="400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Резервный урок. Подготовка к презентации проекта по зарубежной литературе начала Х</w:t>
            </w:r>
            <w:r>
              <w:rPr>
                <w:rFonts w:ascii="Times New Roman" w:hAnsi="Times New Roman"/>
                <w:color w:val="000000"/>
                <w:sz w:val="24"/>
              </w:rPr>
              <w:t>I</w:t>
            </w:r>
            <w:r w:rsidRPr="00612D01">
              <w:rPr>
                <w:rFonts w:ascii="Times New Roman" w:hAnsi="Times New Roman"/>
                <w:color w:val="000000"/>
                <w:sz w:val="24"/>
                <w:lang w:val="ru-RU"/>
              </w:rPr>
              <w:t>Х века</w:t>
            </w:r>
          </w:p>
        </w:tc>
        <w:tc>
          <w:tcPr>
            <w:tcW w:w="1165"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1A5AA4">
              <w:rPr>
                <w:rFonts w:ascii="Times New Roman" w:hAnsi="Times New Roman" w:cs="Times New Roman"/>
              </w:rPr>
              <w:t xml:space="preserve">Май </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ce</w:t>
              </w:r>
              <w:r w:rsidRPr="00612D01">
                <w:rPr>
                  <w:rFonts w:ascii="Times New Roman" w:hAnsi="Times New Roman"/>
                  <w:color w:val="0000FF"/>
                  <w:u w:val="single"/>
                  <w:lang w:val="ru-RU"/>
                </w:rPr>
                <w:t>9871</w:t>
              </w:r>
              <w:r>
                <w:rPr>
                  <w:rFonts w:ascii="Times New Roman" w:hAnsi="Times New Roman"/>
                  <w:color w:val="0000FF"/>
                  <w:u w:val="single"/>
                </w:rPr>
                <w:t>fb</w:t>
              </w:r>
            </w:hyperlink>
          </w:p>
        </w:tc>
      </w:tr>
      <w:tr w:rsidR="00612D01" w:rsidRPr="00612D01" w:rsidTr="00C9347E">
        <w:trPr>
          <w:trHeight w:val="144"/>
          <w:tblCellSpacing w:w="20" w:type="nil"/>
        </w:trPr>
        <w:tc>
          <w:tcPr>
            <w:tcW w:w="898" w:type="dxa"/>
            <w:tcMar>
              <w:top w:w="50" w:type="dxa"/>
              <w:left w:w="100" w:type="dxa"/>
            </w:tcMar>
            <w:vAlign w:val="center"/>
          </w:tcPr>
          <w:p w:rsidR="00612D01" w:rsidRDefault="00612D01" w:rsidP="00C9347E">
            <w:pPr>
              <w:spacing w:after="0"/>
            </w:pPr>
            <w:r>
              <w:rPr>
                <w:rFonts w:ascii="Times New Roman" w:hAnsi="Times New Roman"/>
                <w:color w:val="000000"/>
                <w:sz w:val="24"/>
              </w:rPr>
              <w:t>102</w:t>
            </w:r>
          </w:p>
        </w:tc>
        <w:tc>
          <w:tcPr>
            <w:tcW w:w="400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Презентация проекта по зарубежной литературе Х</w:t>
            </w:r>
            <w:r>
              <w:rPr>
                <w:rFonts w:ascii="Times New Roman" w:hAnsi="Times New Roman"/>
                <w:color w:val="000000"/>
                <w:sz w:val="24"/>
              </w:rPr>
              <w:t>I</w:t>
            </w:r>
            <w:r w:rsidRPr="00612D01">
              <w:rPr>
                <w:rFonts w:ascii="Times New Roman" w:hAnsi="Times New Roman"/>
                <w:color w:val="000000"/>
                <w:sz w:val="24"/>
                <w:lang w:val="ru-RU"/>
              </w:rPr>
              <w:t>Х века</w:t>
            </w:r>
          </w:p>
        </w:tc>
        <w:tc>
          <w:tcPr>
            <w:tcW w:w="1165"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1A5AA4">
              <w:rPr>
                <w:rFonts w:ascii="Times New Roman" w:hAnsi="Times New Roman" w:cs="Times New Roman"/>
              </w:rPr>
              <w:t xml:space="preserve">Май </w:t>
            </w:r>
          </w:p>
        </w:tc>
        <w:tc>
          <w:tcPr>
            <w:tcW w:w="2873"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/43</w:t>
              </w:r>
              <w:r>
                <w:rPr>
                  <w:rFonts w:ascii="Times New Roman" w:hAnsi="Times New Roman"/>
                  <w:color w:val="0000FF"/>
                  <w:u w:val="single"/>
                </w:rPr>
                <w:t>fc</w:t>
              </w:r>
              <w:r w:rsidRPr="00612D01">
                <w:rPr>
                  <w:rFonts w:ascii="Times New Roman" w:hAnsi="Times New Roman"/>
                  <w:color w:val="0000FF"/>
                  <w:u w:val="single"/>
                  <w:lang w:val="ru-RU"/>
                </w:rPr>
                <w:t>8660</w:t>
              </w:r>
            </w:hyperlink>
          </w:p>
        </w:tc>
      </w:tr>
      <w:tr w:rsidR="00612D01" w:rsidTr="00C9347E">
        <w:trPr>
          <w:trHeight w:val="144"/>
          <w:tblCellSpacing w:w="20" w:type="nil"/>
        </w:trPr>
        <w:tc>
          <w:tcPr>
            <w:tcW w:w="0" w:type="auto"/>
            <w:gridSpan w:val="2"/>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ОБЩЕЕ КОЛИЧЕСТВО ЧАСОВ ПО ПРОГРАММЕ</w:t>
            </w:r>
          </w:p>
        </w:tc>
        <w:tc>
          <w:tcPr>
            <w:tcW w:w="1165"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612D01" w:rsidRDefault="00612D01" w:rsidP="00C9347E">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612D01" w:rsidRDefault="00612D01" w:rsidP="00C9347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12D01" w:rsidRDefault="00612D01" w:rsidP="00C9347E"/>
        </w:tc>
      </w:tr>
    </w:tbl>
    <w:p w:rsidR="00612D01" w:rsidRDefault="00612D01" w:rsidP="00612D01">
      <w:pPr>
        <w:sectPr w:rsidR="00612D01">
          <w:pgSz w:w="16383" w:h="11906" w:orient="landscape"/>
          <w:pgMar w:top="1134" w:right="850" w:bottom="1134" w:left="1701" w:header="720" w:footer="720" w:gutter="0"/>
          <w:cols w:space="720"/>
        </w:sectPr>
      </w:pPr>
    </w:p>
    <w:p w:rsidR="00612D01" w:rsidRDefault="00612D01" w:rsidP="00612D0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6"/>
        <w:gridCol w:w="4030"/>
        <w:gridCol w:w="1056"/>
        <w:gridCol w:w="1841"/>
        <w:gridCol w:w="1910"/>
        <w:gridCol w:w="1347"/>
        <w:gridCol w:w="2970"/>
      </w:tblGrid>
      <w:tr w:rsidR="00612D01" w:rsidTr="00C9347E">
        <w:trPr>
          <w:trHeight w:val="144"/>
          <w:tblCellSpacing w:w="20" w:type="nil"/>
        </w:trPr>
        <w:tc>
          <w:tcPr>
            <w:tcW w:w="860" w:type="dxa"/>
            <w:vMerge w:val="restart"/>
            <w:tcMar>
              <w:top w:w="50" w:type="dxa"/>
              <w:left w:w="100" w:type="dxa"/>
            </w:tcMar>
            <w:vAlign w:val="center"/>
          </w:tcPr>
          <w:p w:rsidR="00612D01" w:rsidRDefault="00612D01" w:rsidP="00C9347E">
            <w:pPr>
              <w:spacing w:after="0"/>
              <w:ind w:left="135"/>
            </w:pPr>
            <w:r>
              <w:rPr>
                <w:rFonts w:ascii="Times New Roman" w:hAnsi="Times New Roman"/>
                <w:b/>
                <w:color w:val="000000"/>
                <w:sz w:val="24"/>
              </w:rPr>
              <w:t xml:space="preserve">№ п/п </w:t>
            </w:r>
          </w:p>
          <w:p w:rsidR="00612D01" w:rsidRDefault="00612D01" w:rsidP="00C9347E">
            <w:pPr>
              <w:spacing w:after="0"/>
              <w:ind w:left="135"/>
            </w:pPr>
          </w:p>
        </w:tc>
        <w:tc>
          <w:tcPr>
            <w:tcW w:w="3986" w:type="dxa"/>
            <w:vMerge w:val="restart"/>
            <w:tcMar>
              <w:top w:w="50" w:type="dxa"/>
              <w:left w:w="100" w:type="dxa"/>
            </w:tcMar>
            <w:vAlign w:val="center"/>
          </w:tcPr>
          <w:p w:rsidR="00612D01" w:rsidRDefault="00612D01" w:rsidP="00C9347E">
            <w:pPr>
              <w:spacing w:after="0"/>
              <w:ind w:left="135"/>
            </w:pPr>
            <w:r>
              <w:rPr>
                <w:rFonts w:ascii="Times New Roman" w:hAnsi="Times New Roman"/>
                <w:b/>
                <w:color w:val="000000"/>
                <w:sz w:val="24"/>
              </w:rPr>
              <w:t xml:space="preserve">Тема урока </w:t>
            </w:r>
          </w:p>
          <w:p w:rsidR="00612D01" w:rsidRDefault="00612D01" w:rsidP="00C9347E">
            <w:pPr>
              <w:spacing w:after="0"/>
              <w:ind w:left="135"/>
            </w:pPr>
          </w:p>
        </w:tc>
        <w:tc>
          <w:tcPr>
            <w:tcW w:w="0" w:type="auto"/>
            <w:gridSpan w:val="3"/>
            <w:tcMar>
              <w:top w:w="50" w:type="dxa"/>
              <w:left w:w="100" w:type="dxa"/>
            </w:tcMar>
            <w:vAlign w:val="center"/>
          </w:tcPr>
          <w:p w:rsidR="00612D01" w:rsidRPr="002C3D53" w:rsidRDefault="00612D01" w:rsidP="00C9347E">
            <w:pPr>
              <w:spacing w:after="0"/>
            </w:pPr>
            <w:r w:rsidRPr="002C3D53">
              <w:rPr>
                <w:rFonts w:ascii="Times New Roman" w:hAnsi="Times New Roman"/>
                <w:b/>
                <w:sz w:val="24"/>
              </w:rPr>
              <w:t>Количество часов</w:t>
            </w:r>
          </w:p>
        </w:tc>
        <w:tc>
          <w:tcPr>
            <w:tcW w:w="1347" w:type="dxa"/>
            <w:vMerge w:val="restart"/>
            <w:tcMar>
              <w:top w:w="50" w:type="dxa"/>
              <w:left w:w="100" w:type="dxa"/>
            </w:tcMar>
            <w:vAlign w:val="center"/>
          </w:tcPr>
          <w:p w:rsidR="00612D01" w:rsidRPr="002C3D53" w:rsidRDefault="00612D01" w:rsidP="00C9347E">
            <w:pPr>
              <w:spacing w:after="0"/>
              <w:ind w:left="135"/>
            </w:pPr>
            <w:r w:rsidRPr="002C3D53">
              <w:rPr>
                <w:rFonts w:ascii="Times New Roman" w:hAnsi="Times New Roman"/>
                <w:b/>
                <w:sz w:val="24"/>
              </w:rPr>
              <w:t xml:space="preserve">Дата изучения </w:t>
            </w:r>
          </w:p>
          <w:p w:rsidR="00612D01" w:rsidRPr="002C3D53" w:rsidRDefault="00612D01" w:rsidP="00C9347E">
            <w:pPr>
              <w:spacing w:after="0"/>
              <w:ind w:left="135"/>
            </w:pPr>
          </w:p>
        </w:tc>
        <w:tc>
          <w:tcPr>
            <w:tcW w:w="2970" w:type="dxa"/>
            <w:vMerge w:val="restart"/>
            <w:tcMar>
              <w:top w:w="50" w:type="dxa"/>
              <w:left w:w="100" w:type="dxa"/>
            </w:tcMar>
            <w:vAlign w:val="center"/>
          </w:tcPr>
          <w:p w:rsidR="00612D01" w:rsidRPr="002C3D53" w:rsidRDefault="00612D01" w:rsidP="00C9347E">
            <w:pPr>
              <w:spacing w:after="0"/>
              <w:ind w:left="135"/>
            </w:pPr>
            <w:r w:rsidRPr="002C3D53">
              <w:rPr>
                <w:rFonts w:ascii="Times New Roman" w:hAnsi="Times New Roman"/>
                <w:b/>
                <w:sz w:val="24"/>
              </w:rPr>
              <w:t xml:space="preserve">Электронные цифровые образовательные ресурсы </w:t>
            </w:r>
          </w:p>
          <w:p w:rsidR="00612D01" w:rsidRPr="002C3D53" w:rsidRDefault="00612D01" w:rsidP="00C9347E">
            <w:pPr>
              <w:spacing w:after="0"/>
              <w:ind w:left="135"/>
            </w:pPr>
          </w:p>
        </w:tc>
      </w:tr>
      <w:tr w:rsidR="00612D01" w:rsidTr="00C9347E">
        <w:trPr>
          <w:trHeight w:val="144"/>
          <w:tblCellSpacing w:w="20" w:type="nil"/>
        </w:trPr>
        <w:tc>
          <w:tcPr>
            <w:tcW w:w="0" w:type="auto"/>
            <w:vMerge/>
            <w:tcBorders>
              <w:top w:val="nil"/>
            </w:tcBorders>
            <w:tcMar>
              <w:top w:w="50" w:type="dxa"/>
              <w:left w:w="100" w:type="dxa"/>
            </w:tcMar>
          </w:tcPr>
          <w:p w:rsidR="00612D01" w:rsidRDefault="00612D01" w:rsidP="00C9347E"/>
        </w:tc>
        <w:tc>
          <w:tcPr>
            <w:tcW w:w="0" w:type="auto"/>
            <w:vMerge/>
            <w:tcBorders>
              <w:top w:val="nil"/>
            </w:tcBorders>
            <w:tcMar>
              <w:top w:w="50" w:type="dxa"/>
              <w:left w:w="100" w:type="dxa"/>
            </w:tcMar>
          </w:tcPr>
          <w:p w:rsidR="00612D01" w:rsidRDefault="00612D01" w:rsidP="00C9347E"/>
        </w:tc>
        <w:tc>
          <w:tcPr>
            <w:tcW w:w="1126" w:type="dxa"/>
            <w:tcMar>
              <w:top w:w="50" w:type="dxa"/>
              <w:left w:w="100" w:type="dxa"/>
            </w:tcMar>
            <w:vAlign w:val="center"/>
          </w:tcPr>
          <w:p w:rsidR="00612D01" w:rsidRPr="002C3D53" w:rsidRDefault="00612D01" w:rsidP="00C9347E">
            <w:pPr>
              <w:spacing w:after="0"/>
              <w:ind w:left="135"/>
            </w:pPr>
            <w:r w:rsidRPr="002C3D53">
              <w:rPr>
                <w:rFonts w:ascii="Times New Roman" w:hAnsi="Times New Roman"/>
                <w:b/>
                <w:sz w:val="24"/>
              </w:rPr>
              <w:t xml:space="preserve">Всего </w:t>
            </w:r>
          </w:p>
          <w:p w:rsidR="00612D01" w:rsidRPr="002C3D53" w:rsidRDefault="00612D01" w:rsidP="00C9347E">
            <w:pPr>
              <w:spacing w:after="0"/>
              <w:ind w:left="135"/>
            </w:pPr>
          </w:p>
        </w:tc>
        <w:tc>
          <w:tcPr>
            <w:tcW w:w="1841" w:type="dxa"/>
            <w:tcMar>
              <w:top w:w="50" w:type="dxa"/>
              <w:left w:w="100" w:type="dxa"/>
            </w:tcMar>
            <w:vAlign w:val="center"/>
          </w:tcPr>
          <w:p w:rsidR="00612D01" w:rsidRPr="002C3D53" w:rsidRDefault="00612D01" w:rsidP="00C9347E">
            <w:pPr>
              <w:spacing w:after="0"/>
              <w:ind w:left="135"/>
            </w:pPr>
            <w:r w:rsidRPr="002C3D53">
              <w:rPr>
                <w:rFonts w:ascii="Times New Roman" w:hAnsi="Times New Roman"/>
                <w:b/>
                <w:sz w:val="24"/>
              </w:rPr>
              <w:t xml:space="preserve">Контрольные работы </w:t>
            </w:r>
          </w:p>
          <w:p w:rsidR="00612D01" w:rsidRPr="002C3D53" w:rsidRDefault="00612D01" w:rsidP="00C9347E">
            <w:pPr>
              <w:spacing w:after="0"/>
              <w:ind w:left="135"/>
            </w:pPr>
          </w:p>
        </w:tc>
        <w:tc>
          <w:tcPr>
            <w:tcW w:w="1910" w:type="dxa"/>
            <w:tcMar>
              <w:top w:w="50" w:type="dxa"/>
              <w:left w:w="100" w:type="dxa"/>
            </w:tcMar>
            <w:vAlign w:val="center"/>
          </w:tcPr>
          <w:p w:rsidR="00612D01" w:rsidRPr="002C3D53" w:rsidRDefault="00612D01" w:rsidP="00C9347E">
            <w:pPr>
              <w:spacing w:after="0"/>
              <w:ind w:left="135"/>
            </w:pPr>
            <w:r w:rsidRPr="002C3D53">
              <w:rPr>
                <w:rFonts w:ascii="Times New Roman" w:hAnsi="Times New Roman"/>
                <w:b/>
                <w:sz w:val="24"/>
              </w:rPr>
              <w:t xml:space="preserve">Практические работы </w:t>
            </w:r>
          </w:p>
          <w:p w:rsidR="00612D01" w:rsidRPr="002C3D53" w:rsidRDefault="00612D01" w:rsidP="00C9347E">
            <w:pPr>
              <w:spacing w:after="0"/>
              <w:ind w:left="135"/>
            </w:pPr>
          </w:p>
        </w:tc>
        <w:tc>
          <w:tcPr>
            <w:tcW w:w="0" w:type="auto"/>
            <w:vMerge/>
            <w:tcBorders>
              <w:top w:val="nil"/>
            </w:tcBorders>
            <w:tcMar>
              <w:top w:w="50" w:type="dxa"/>
              <w:left w:w="100" w:type="dxa"/>
            </w:tcMar>
          </w:tcPr>
          <w:p w:rsidR="00612D01" w:rsidRPr="00816181" w:rsidRDefault="00612D01" w:rsidP="00C9347E">
            <w:pPr>
              <w:rPr>
                <w:color w:val="FF0000"/>
              </w:rPr>
            </w:pPr>
          </w:p>
        </w:tc>
        <w:tc>
          <w:tcPr>
            <w:tcW w:w="0" w:type="auto"/>
            <w:vMerge/>
            <w:tcBorders>
              <w:top w:val="nil"/>
            </w:tcBorders>
            <w:tcMar>
              <w:top w:w="50" w:type="dxa"/>
              <w:left w:w="100" w:type="dxa"/>
            </w:tcMar>
          </w:tcPr>
          <w:p w:rsidR="00612D01" w:rsidRPr="00816181" w:rsidRDefault="00612D01" w:rsidP="00C9347E">
            <w:pPr>
              <w:rPr>
                <w:color w:val="FF0000"/>
              </w:rPr>
            </w:pPr>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t>1</w:t>
            </w:r>
          </w:p>
        </w:tc>
        <w:tc>
          <w:tcPr>
            <w:tcW w:w="398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Введение в курс русской литературы ХХ века. Основные этапы жизни и творчества А.И.Куприна. Проблематика рассказов писателя</w:t>
            </w:r>
          </w:p>
        </w:tc>
        <w:tc>
          <w:tcPr>
            <w:tcW w:w="1126"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923C61">
              <w:rPr>
                <w:rFonts w:ascii="Times New Roman" w:hAnsi="Times New Roman" w:cs="Times New Roman"/>
              </w:rPr>
              <w:t xml:space="preserve">Сентябрь </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/95</w:t>
              </w:r>
              <w:r>
                <w:rPr>
                  <w:rFonts w:ascii="Times New Roman" w:hAnsi="Times New Roman"/>
                  <w:color w:val="0000FF"/>
                  <w:u w:val="single"/>
                </w:rPr>
                <w:t>e</w:t>
              </w:r>
              <w:r w:rsidRPr="00612D01">
                <w:rPr>
                  <w:rFonts w:ascii="Times New Roman" w:hAnsi="Times New Roman"/>
                  <w:color w:val="0000FF"/>
                  <w:u w:val="single"/>
                  <w:lang w:val="ru-RU"/>
                </w:rPr>
                <w:t>95939</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t>2</w:t>
            </w:r>
          </w:p>
        </w:tc>
        <w:tc>
          <w:tcPr>
            <w:tcW w:w="3986" w:type="dxa"/>
            <w:tcMar>
              <w:top w:w="50" w:type="dxa"/>
              <w:left w:w="100" w:type="dxa"/>
            </w:tcMar>
            <w:vAlign w:val="center"/>
          </w:tcPr>
          <w:p w:rsidR="00612D01" w:rsidRDefault="00612D01" w:rsidP="00C9347E">
            <w:pPr>
              <w:spacing w:after="0"/>
              <w:ind w:left="135"/>
            </w:pPr>
            <w:r w:rsidRPr="00612D01">
              <w:rPr>
                <w:rFonts w:ascii="Times New Roman" w:hAnsi="Times New Roman"/>
                <w:color w:val="000000"/>
                <w:sz w:val="24"/>
                <w:lang w:val="ru-RU"/>
              </w:rPr>
              <w:t xml:space="preserve">Своеобразие сюжета повести А.И. Куприна "Олеся". </w:t>
            </w:r>
            <w:r>
              <w:rPr>
                <w:rFonts w:ascii="Times New Roman" w:hAnsi="Times New Roman"/>
                <w:color w:val="000000"/>
                <w:sz w:val="24"/>
              </w:rPr>
              <w:t>Художественное мастерство писателя</w:t>
            </w:r>
          </w:p>
        </w:tc>
        <w:tc>
          <w:tcPr>
            <w:tcW w:w="1126" w:type="dxa"/>
            <w:tcMar>
              <w:top w:w="50" w:type="dxa"/>
              <w:left w:w="100" w:type="dxa"/>
            </w:tcMar>
            <w:vAlign w:val="center"/>
          </w:tcPr>
          <w:p w:rsidR="00612D01" w:rsidRDefault="00612D01" w:rsidP="00C934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923C61">
              <w:rPr>
                <w:rFonts w:ascii="Times New Roman" w:hAnsi="Times New Roman" w:cs="Times New Roman"/>
              </w:rPr>
              <w:t xml:space="preserve">Сентябрь </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/27520</w:t>
              </w:r>
              <w:r>
                <w:rPr>
                  <w:rFonts w:ascii="Times New Roman" w:hAnsi="Times New Roman"/>
                  <w:color w:val="0000FF"/>
                  <w:u w:val="single"/>
                </w:rPr>
                <w:t>b</w:t>
              </w:r>
              <w:r w:rsidRPr="00612D01">
                <w:rPr>
                  <w:rFonts w:ascii="Times New Roman" w:hAnsi="Times New Roman"/>
                  <w:color w:val="0000FF"/>
                  <w:u w:val="single"/>
                  <w:lang w:val="ru-RU"/>
                </w:rPr>
                <w:t>55</w:t>
              </w:r>
            </w:hyperlink>
          </w:p>
        </w:tc>
      </w:tr>
      <w:tr w:rsid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t>3</w:t>
            </w:r>
          </w:p>
        </w:tc>
        <w:tc>
          <w:tcPr>
            <w:tcW w:w="398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1126"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923C61">
              <w:rPr>
                <w:rFonts w:ascii="Times New Roman" w:hAnsi="Times New Roman" w:cs="Times New Roman"/>
              </w:rPr>
              <w:t xml:space="preserve">Сентябрь </w:t>
            </w:r>
          </w:p>
        </w:tc>
        <w:tc>
          <w:tcPr>
            <w:tcW w:w="2970" w:type="dxa"/>
            <w:tcMar>
              <w:top w:w="50" w:type="dxa"/>
              <w:left w:w="100" w:type="dxa"/>
            </w:tcMar>
            <w:vAlign w:val="center"/>
          </w:tcPr>
          <w:p w:rsidR="00612D01" w:rsidRDefault="00612D01" w:rsidP="00C9347E">
            <w:pPr>
              <w:spacing w:after="0"/>
              <w:ind w:left="135"/>
            </w:pPr>
            <w:r>
              <w:rPr>
                <w:rFonts w:ascii="Times New Roman" w:hAnsi="Times New Roman"/>
                <w:color w:val="000000"/>
                <w:sz w:val="24"/>
              </w:rPr>
              <w:t>Библиотека ЦОК ttps://m.edsoo.ru/23c10265</w:t>
            </w:r>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t>4</w:t>
            </w:r>
          </w:p>
        </w:tc>
        <w:tc>
          <w:tcPr>
            <w:tcW w:w="3986" w:type="dxa"/>
            <w:tcMar>
              <w:top w:w="50" w:type="dxa"/>
              <w:left w:w="100" w:type="dxa"/>
            </w:tcMar>
            <w:vAlign w:val="center"/>
          </w:tcPr>
          <w:p w:rsidR="00612D01" w:rsidRDefault="00612D01" w:rsidP="00C9347E">
            <w:pPr>
              <w:spacing w:after="0"/>
              <w:ind w:left="135"/>
            </w:pPr>
            <w:r w:rsidRPr="00612D01">
              <w:rPr>
                <w:rFonts w:ascii="Times New Roman" w:hAnsi="Times New Roman"/>
                <w:color w:val="000000"/>
                <w:sz w:val="24"/>
                <w:lang w:val="ru-RU"/>
              </w:rPr>
              <w:t xml:space="preserve">Проблематика рассказа Л.Н.Андреева «Большой шлем». </w:t>
            </w:r>
            <w:r>
              <w:rPr>
                <w:rFonts w:ascii="Times New Roman" w:hAnsi="Times New Roman"/>
                <w:color w:val="000000"/>
                <w:sz w:val="24"/>
              </w:rPr>
              <w:t>Трагическое мироощущение автора</w:t>
            </w:r>
          </w:p>
        </w:tc>
        <w:tc>
          <w:tcPr>
            <w:tcW w:w="1126" w:type="dxa"/>
            <w:tcMar>
              <w:top w:w="50" w:type="dxa"/>
              <w:left w:w="100" w:type="dxa"/>
            </w:tcMar>
            <w:vAlign w:val="center"/>
          </w:tcPr>
          <w:p w:rsidR="00612D01" w:rsidRDefault="00612D01" w:rsidP="00C934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923C61">
              <w:rPr>
                <w:rFonts w:ascii="Times New Roman" w:hAnsi="Times New Roman" w:cs="Times New Roman"/>
              </w:rPr>
              <w:t xml:space="preserve">Сентябрь </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acd</w:t>
              </w:r>
              <w:r w:rsidRPr="00612D01">
                <w:rPr>
                  <w:rFonts w:ascii="Times New Roman" w:hAnsi="Times New Roman"/>
                  <w:color w:val="0000FF"/>
                  <w:u w:val="single"/>
                  <w:lang w:val="ru-RU"/>
                </w:rPr>
                <w:t>14599</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t>5</w:t>
            </w:r>
          </w:p>
        </w:tc>
        <w:tc>
          <w:tcPr>
            <w:tcW w:w="398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Основные этапы жизни и творчества М.Горького. Романтический пафос и суровая правда рассказов писателя</w:t>
            </w:r>
          </w:p>
        </w:tc>
        <w:tc>
          <w:tcPr>
            <w:tcW w:w="1126"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923C61">
              <w:rPr>
                <w:rFonts w:ascii="Times New Roman" w:hAnsi="Times New Roman" w:cs="Times New Roman"/>
              </w:rPr>
              <w:t xml:space="preserve">Сентябрь </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/01</w:t>
              </w:r>
              <w:r>
                <w:rPr>
                  <w:rFonts w:ascii="Times New Roman" w:hAnsi="Times New Roman"/>
                  <w:color w:val="0000FF"/>
                  <w:u w:val="single"/>
                </w:rPr>
                <w:t>a</w:t>
              </w:r>
              <w:r w:rsidRPr="00612D01">
                <w:rPr>
                  <w:rFonts w:ascii="Times New Roman" w:hAnsi="Times New Roman"/>
                  <w:color w:val="0000FF"/>
                  <w:u w:val="single"/>
                  <w:lang w:val="ru-RU"/>
                </w:rPr>
                <w:t>2</w:t>
              </w:r>
              <w:r>
                <w:rPr>
                  <w:rFonts w:ascii="Times New Roman" w:hAnsi="Times New Roman"/>
                  <w:color w:val="0000FF"/>
                  <w:u w:val="single"/>
                </w:rPr>
                <w:t>c</w:t>
              </w:r>
              <w:r w:rsidRPr="00612D01">
                <w:rPr>
                  <w:rFonts w:ascii="Times New Roman" w:hAnsi="Times New Roman"/>
                  <w:color w:val="0000FF"/>
                  <w:u w:val="single"/>
                  <w:lang w:val="ru-RU"/>
                </w:rPr>
                <w:t>7</w:t>
              </w:r>
              <w:r>
                <w:rPr>
                  <w:rFonts w:ascii="Times New Roman" w:hAnsi="Times New Roman"/>
                  <w:color w:val="0000FF"/>
                  <w:u w:val="single"/>
                </w:rPr>
                <w:t>af</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t>6</w:t>
            </w:r>
          </w:p>
        </w:tc>
        <w:tc>
          <w:tcPr>
            <w:tcW w:w="398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1126"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923C61">
              <w:rPr>
                <w:rFonts w:ascii="Times New Roman" w:hAnsi="Times New Roman" w:cs="Times New Roman"/>
              </w:rPr>
              <w:t xml:space="preserve">Сентябрь </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/1515426</w:t>
              </w:r>
              <w:r>
                <w:rPr>
                  <w:rFonts w:ascii="Times New Roman" w:hAnsi="Times New Roman"/>
                  <w:color w:val="0000FF"/>
                  <w:u w:val="single"/>
                </w:rPr>
                <w:t>d</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t>7</w:t>
            </w:r>
          </w:p>
        </w:tc>
        <w:tc>
          <w:tcPr>
            <w:tcW w:w="398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Тематика, проблематика, система </w:t>
            </w:r>
            <w:r w:rsidRPr="00612D01">
              <w:rPr>
                <w:rFonts w:ascii="Times New Roman" w:hAnsi="Times New Roman"/>
                <w:color w:val="000000"/>
                <w:sz w:val="24"/>
                <w:lang w:val="ru-RU"/>
              </w:rPr>
              <w:lastRenderedPageBreak/>
              <w:t>образов драмы «На дне»</w:t>
            </w:r>
          </w:p>
        </w:tc>
        <w:tc>
          <w:tcPr>
            <w:tcW w:w="1126"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923C61">
              <w:rPr>
                <w:rFonts w:ascii="Times New Roman" w:hAnsi="Times New Roman" w:cs="Times New Roman"/>
              </w:rPr>
              <w:t xml:space="preserve">Сентябрь </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d</w:t>
              </w:r>
              <w:r w:rsidRPr="00612D01">
                <w:rPr>
                  <w:rFonts w:ascii="Times New Roman" w:hAnsi="Times New Roman"/>
                  <w:color w:val="0000FF"/>
                  <w:u w:val="single"/>
                  <w:lang w:val="ru-RU"/>
                </w:rPr>
                <w:t>7569</w:t>
              </w:r>
              <w:r>
                <w:rPr>
                  <w:rFonts w:ascii="Times New Roman" w:hAnsi="Times New Roman"/>
                  <w:color w:val="0000FF"/>
                  <w:u w:val="single"/>
                </w:rPr>
                <w:t>e</w:t>
              </w:r>
              <w:r w:rsidRPr="00612D01">
                <w:rPr>
                  <w:rFonts w:ascii="Times New Roman" w:hAnsi="Times New Roman"/>
                  <w:color w:val="0000FF"/>
                  <w:u w:val="single"/>
                  <w:lang w:val="ru-RU"/>
                </w:rPr>
                <w:t>76</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lastRenderedPageBreak/>
              <w:t>8</w:t>
            </w:r>
          </w:p>
        </w:tc>
        <w:tc>
          <w:tcPr>
            <w:tcW w:w="398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«Три правды» в пьесе "На дне" и их трагическое столкновение</w:t>
            </w:r>
          </w:p>
        </w:tc>
        <w:tc>
          <w:tcPr>
            <w:tcW w:w="1126"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923C61">
              <w:rPr>
                <w:rFonts w:ascii="Times New Roman" w:hAnsi="Times New Roman" w:cs="Times New Roman"/>
              </w:rPr>
              <w:t xml:space="preserve">Сентябрь </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f</w:t>
              </w:r>
              <w:r w:rsidRPr="00612D01">
                <w:rPr>
                  <w:rFonts w:ascii="Times New Roman" w:hAnsi="Times New Roman"/>
                  <w:color w:val="0000FF"/>
                  <w:u w:val="single"/>
                  <w:lang w:val="ru-RU"/>
                </w:rPr>
                <w:t>75</w:t>
              </w:r>
              <w:r>
                <w:rPr>
                  <w:rFonts w:ascii="Times New Roman" w:hAnsi="Times New Roman"/>
                  <w:color w:val="0000FF"/>
                  <w:u w:val="single"/>
                </w:rPr>
                <w:t>ced</w:t>
              </w:r>
              <w:r w:rsidRPr="00612D01">
                <w:rPr>
                  <w:rFonts w:ascii="Times New Roman" w:hAnsi="Times New Roman"/>
                  <w:color w:val="0000FF"/>
                  <w:u w:val="single"/>
                  <w:lang w:val="ru-RU"/>
                </w:rPr>
                <w:t>78</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t>9</w:t>
            </w:r>
          </w:p>
        </w:tc>
        <w:tc>
          <w:tcPr>
            <w:tcW w:w="398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Новаторство Горького- драматурга. Сценическая судьба пьесы "На дне"</w:t>
            </w:r>
          </w:p>
        </w:tc>
        <w:tc>
          <w:tcPr>
            <w:tcW w:w="1126"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923C61">
              <w:rPr>
                <w:rFonts w:ascii="Times New Roman" w:hAnsi="Times New Roman" w:cs="Times New Roman"/>
              </w:rPr>
              <w:t xml:space="preserve">Сентябрь </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bd</w:t>
              </w:r>
              <w:r w:rsidRPr="00612D01">
                <w:rPr>
                  <w:rFonts w:ascii="Times New Roman" w:hAnsi="Times New Roman"/>
                  <w:color w:val="0000FF"/>
                  <w:u w:val="single"/>
                  <w:lang w:val="ru-RU"/>
                </w:rPr>
                <w:t>6</w:t>
              </w:r>
              <w:r>
                <w:rPr>
                  <w:rFonts w:ascii="Times New Roman" w:hAnsi="Times New Roman"/>
                  <w:color w:val="0000FF"/>
                  <w:u w:val="single"/>
                </w:rPr>
                <w:t>b</w:t>
              </w:r>
              <w:r w:rsidRPr="00612D01">
                <w:rPr>
                  <w:rFonts w:ascii="Times New Roman" w:hAnsi="Times New Roman"/>
                  <w:color w:val="0000FF"/>
                  <w:u w:val="single"/>
                  <w:lang w:val="ru-RU"/>
                </w:rPr>
                <w:t>11</w:t>
              </w:r>
              <w:r>
                <w:rPr>
                  <w:rFonts w:ascii="Times New Roman" w:hAnsi="Times New Roman"/>
                  <w:color w:val="0000FF"/>
                  <w:u w:val="single"/>
                </w:rPr>
                <w:t>ec</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t>10</w:t>
            </w:r>
          </w:p>
        </w:tc>
        <w:tc>
          <w:tcPr>
            <w:tcW w:w="398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Развитие речи. Подготовка к домашнему сочинению по пьесе М.Горького «На дне»</w:t>
            </w:r>
          </w:p>
        </w:tc>
        <w:tc>
          <w:tcPr>
            <w:tcW w:w="1126"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923C61">
              <w:rPr>
                <w:rFonts w:ascii="Times New Roman" w:hAnsi="Times New Roman" w:cs="Times New Roman"/>
              </w:rPr>
              <w:t xml:space="preserve">Сентябрь </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/32</w:t>
              </w:r>
              <w:r>
                <w:rPr>
                  <w:rFonts w:ascii="Times New Roman" w:hAnsi="Times New Roman"/>
                  <w:color w:val="0000FF"/>
                  <w:u w:val="single"/>
                </w:rPr>
                <w:t>f</w:t>
              </w:r>
              <w:r w:rsidRPr="00612D01">
                <w:rPr>
                  <w:rFonts w:ascii="Times New Roman" w:hAnsi="Times New Roman"/>
                  <w:color w:val="0000FF"/>
                  <w:u w:val="single"/>
                  <w:lang w:val="ru-RU"/>
                </w:rPr>
                <w:t>63</w:t>
              </w:r>
              <w:r>
                <w:rPr>
                  <w:rFonts w:ascii="Times New Roman" w:hAnsi="Times New Roman"/>
                  <w:color w:val="0000FF"/>
                  <w:u w:val="single"/>
                </w:rPr>
                <w:t>f</w:t>
              </w:r>
              <w:r w:rsidRPr="00612D01">
                <w:rPr>
                  <w:rFonts w:ascii="Times New Roman" w:hAnsi="Times New Roman"/>
                  <w:color w:val="0000FF"/>
                  <w:u w:val="single"/>
                  <w:lang w:val="ru-RU"/>
                </w:rPr>
                <w:t>9</w:t>
              </w:r>
              <w:r>
                <w:rPr>
                  <w:rFonts w:ascii="Times New Roman" w:hAnsi="Times New Roman"/>
                  <w:color w:val="0000FF"/>
                  <w:u w:val="single"/>
                </w:rPr>
                <w:t>f</w:t>
              </w:r>
            </w:hyperlink>
            <w:r w:rsidRPr="00612D01">
              <w:rPr>
                <w:rFonts w:ascii="Times New Roman" w:hAnsi="Times New Roman"/>
                <w:color w:val="000000"/>
                <w:sz w:val="24"/>
                <w:lang w:val="ru-RU"/>
              </w:rPr>
              <w:t xml:space="preserve"> </w:t>
            </w:r>
            <w:hyperlink r:id="rId163">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/944</w:t>
              </w:r>
              <w:r>
                <w:rPr>
                  <w:rFonts w:ascii="Times New Roman" w:hAnsi="Times New Roman"/>
                  <w:color w:val="0000FF"/>
                  <w:u w:val="single"/>
                </w:rPr>
                <w:t>db</w:t>
              </w:r>
              <w:r w:rsidRPr="00612D01">
                <w:rPr>
                  <w:rFonts w:ascii="Times New Roman" w:hAnsi="Times New Roman"/>
                  <w:color w:val="0000FF"/>
                  <w:u w:val="single"/>
                  <w:lang w:val="ru-RU"/>
                </w:rPr>
                <w:t>530</w:t>
              </w:r>
            </w:hyperlink>
          </w:p>
        </w:tc>
      </w:tr>
      <w:tr w:rsid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t>11</w:t>
            </w:r>
          </w:p>
        </w:tc>
        <w:tc>
          <w:tcPr>
            <w:tcW w:w="398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Резервный урок. Сочинению по пьесе М.Горького «На дне»</w:t>
            </w:r>
          </w:p>
        </w:tc>
        <w:tc>
          <w:tcPr>
            <w:tcW w:w="1126"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923C61">
              <w:rPr>
                <w:rFonts w:ascii="Times New Roman" w:hAnsi="Times New Roman" w:cs="Times New Roman"/>
              </w:rPr>
              <w:t xml:space="preserve">Сентябрь </w:t>
            </w:r>
          </w:p>
        </w:tc>
        <w:tc>
          <w:tcPr>
            <w:tcW w:w="2970" w:type="dxa"/>
            <w:tcMar>
              <w:top w:w="50" w:type="dxa"/>
              <w:left w:w="100" w:type="dxa"/>
            </w:tcMar>
            <w:vAlign w:val="center"/>
          </w:tcPr>
          <w:p w:rsidR="00612D01" w:rsidRDefault="00612D01" w:rsidP="00C9347E">
            <w:pPr>
              <w:spacing w:after="0"/>
              <w:ind w:left="135"/>
            </w:pPr>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t>12</w:t>
            </w:r>
          </w:p>
        </w:tc>
        <w:tc>
          <w:tcPr>
            <w:tcW w:w="398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Серебряный век русской литературы.Эстетические программы модернистских объединений</w:t>
            </w:r>
          </w:p>
        </w:tc>
        <w:tc>
          <w:tcPr>
            <w:tcW w:w="1126"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923C61">
              <w:rPr>
                <w:rFonts w:ascii="Times New Roman" w:hAnsi="Times New Roman" w:cs="Times New Roman"/>
              </w:rPr>
              <w:t xml:space="preserve">Сентябрь </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/0</w:t>
              </w:r>
              <w:r>
                <w:rPr>
                  <w:rFonts w:ascii="Times New Roman" w:hAnsi="Times New Roman"/>
                  <w:color w:val="0000FF"/>
                  <w:u w:val="single"/>
                </w:rPr>
                <w:t>d</w:t>
              </w:r>
              <w:r w:rsidRPr="00612D01">
                <w:rPr>
                  <w:rFonts w:ascii="Times New Roman" w:hAnsi="Times New Roman"/>
                  <w:color w:val="0000FF"/>
                  <w:u w:val="single"/>
                  <w:lang w:val="ru-RU"/>
                </w:rPr>
                <w:t>3032</w:t>
              </w:r>
              <w:r>
                <w:rPr>
                  <w:rFonts w:ascii="Times New Roman" w:hAnsi="Times New Roman"/>
                  <w:color w:val="0000FF"/>
                  <w:u w:val="single"/>
                </w:rPr>
                <w:t>f</w:t>
              </w:r>
              <w:r w:rsidRPr="00612D01">
                <w:rPr>
                  <w:rFonts w:ascii="Times New Roman" w:hAnsi="Times New Roman"/>
                  <w:color w:val="0000FF"/>
                  <w:u w:val="single"/>
                  <w:lang w:val="ru-RU"/>
                </w:rPr>
                <w:t>0</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t>13</w:t>
            </w:r>
          </w:p>
        </w:tc>
        <w:tc>
          <w:tcPr>
            <w:tcW w:w="3986" w:type="dxa"/>
            <w:tcMar>
              <w:top w:w="50" w:type="dxa"/>
              <w:left w:w="100" w:type="dxa"/>
            </w:tcMar>
            <w:vAlign w:val="center"/>
          </w:tcPr>
          <w:p w:rsidR="00612D01" w:rsidRDefault="00612D01" w:rsidP="00C9347E">
            <w:pPr>
              <w:spacing w:after="0"/>
              <w:ind w:left="135"/>
            </w:pPr>
            <w:r w:rsidRPr="00612D01">
              <w:rPr>
                <w:rFonts w:ascii="Times New Roman" w:hAnsi="Times New Roman"/>
                <w:color w:val="000000"/>
                <w:sz w:val="24"/>
                <w:lang w:val="ru-RU"/>
              </w:rPr>
              <w:t xml:space="preserve">Художественный мир поэта (на выбор К. Д. Бальмонта, М. А. Волошина, Н. С. Гумилёва и др.). </w:t>
            </w:r>
            <w:r>
              <w:rPr>
                <w:rFonts w:ascii="Times New Roman" w:hAnsi="Times New Roman"/>
                <w:color w:val="000000"/>
                <w:sz w:val="24"/>
              </w:rPr>
              <w:t>Основные темы и мотивы лирики поэта</w:t>
            </w:r>
          </w:p>
        </w:tc>
        <w:tc>
          <w:tcPr>
            <w:tcW w:w="1126" w:type="dxa"/>
            <w:tcMar>
              <w:top w:w="50" w:type="dxa"/>
              <w:left w:w="100" w:type="dxa"/>
            </w:tcMar>
            <w:vAlign w:val="center"/>
          </w:tcPr>
          <w:p w:rsidR="00612D01" w:rsidRDefault="00612D01" w:rsidP="00C934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vAlign w:val="center"/>
          </w:tcPr>
          <w:p w:rsidR="00612D01" w:rsidRDefault="00612D01" w:rsidP="00C9347E">
            <w:pPr>
              <w:spacing w:after="0"/>
              <w:ind w:left="135"/>
            </w:pPr>
            <w:r w:rsidRPr="00A059A8">
              <w:rPr>
                <w:rFonts w:ascii="Times New Roman" w:hAnsi="Times New Roman" w:cs="Times New Roman"/>
              </w:rPr>
              <w:t xml:space="preserve">Октябрь </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/0</w:t>
              </w:r>
              <w:r>
                <w:rPr>
                  <w:rFonts w:ascii="Times New Roman" w:hAnsi="Times New Roman"/>
                  <w:color w:val="0000FF"/>
                  <w:u w:val="single"/>
                </w:rPr>
                <w:t>ca</w:t>
              </w:r>
              <w:r w:rsidRPr="00612D01">
                <w:rPr>
                  <w:rFonts w:ascii="Times New Roman" w:hAnsi="Times New Roman"/>
                  <w:color w:val="0000FF"/>
                  <w:u w:val="single"/>
                  <w:lang w:val="ru-RU"/>
                </w:rPr>
                <w:t>8</w:t>
              </w:r>
              <w:r>
                <w:rPr>
                  <w:rFonts w:ascii="Times New Roman" w:hAnsi="Times New Roman"/>
                  <w:color w:val="0000FF"/>
                  <w:u w:val="single"/>
                </w:rPr>
                <w:t>c</w:t>
              </w:r>
              <w:r w:rsidRPr="00612D01">
                <w:rPr>
                  <w:rFonts w:ascii="Times New Roman" w:hAnsi="Times New Roman"/>
                  <w:color w:val="0000FF"/>
                  <w:u w:val="single"/>
                  <w:lang w:val="ru-RU"/>
                </w:rPr>
                <w:t>4</w:t>
              </w:r>
              <w:r>
                <w:rPr>
                  <w:rFonts w:ascii="Times New Roman" w:hAnsi="Times New Roman"/>
                  <w:color w:val="0000FF"/>
                  <w:u w:val="single"/>
                </w:rPr>
                <w:t>af</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t>14</w:t>
            </w:r>
          </w:p>
        </w:tc>
        <w:tc>
          <w:tcPr>
            <w:tcW w:w="398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1126"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510036">
              <w:rPr>
                <w:rFonts w:ascii="Times New Roman" w:hAnsi="Times New Roman" w:cs="Times New Roman"/>
              </w:rPr>
              <w:t xml:space="preserve">Октябрь </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/4</w:t>
              </w:r>
              <w:r>
                <w:rPr>
                  <w:rFonts w:ascii="Times New Roman" w:hAnsi="Times New Roman"/>
                  <w:color w:val="0000FF"/>
                  <w:u w:val="single"/>
                </w:rPr>
                <w:t>e</w:t>
              </w:r>
              <w:r w:rsidRPr="00612D01">
                <w:rPr>
                  <w:rFonts w:ascii="Times New Roman" w:hAnsi="Times New Roman"/>
                  <w:color w:val="0000FF"/>
                  <w:u w:val="single"/>
                  <w:lang w:val="ru-RU"/>
                </w:rPr>
                <w:t>37</w:t>
              </w:r>
              <w:r>
                <w:rPr>
                  <w:rFonts w:ascii="Times New Roman" w:hAnsi="Times New Roman"/>
                  <w:color w:val="0000FF"/>
                  <w:u w:val="single"/>
                </w:rPr>
                <w:t>b</w:t>
              </w:r>
              <w:r w:rsidRPr="00612D01">
                <w:rPr>
                  <w:rFonts w:ascii="Times New Roman" w:hAnsi="Times New Roman"/>
                  <w:color w:val="0000FF"/>
                  <w:u w:val="single"/>
                  <w:lang w:val="ru-RU"/>
                </w:rPr>
                <w:t>148</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t>15</w:t>
            </w:r>
          </w:p>
        </w:tc>
        <w:tc>
          <w:tcPr>
            <w:tcW w:w="398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Основные этапы жизни и творчества И.А.Бунина. Темы и мотивы рассказов писателя</w:t>
            </w:r>
          </w:p>
        </w:tc>
        <w:tc>
          <w:tcPr>
            <w:tcW w:w="1126"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510036">
              <w:rPr>
                <w:rFonts w:ascii="Times New Roman" w:hAnsi="Times New Roman" w:cs="Times New Roman"/>
              </w:rPr>
              <w:t xml:space="preserve">Октябрь </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/061</w:t>
              </w:r>
              <w:r>
                <w:rPr>
                  <w:rFonts w:ascii="Times New Roman" w:hAnsi="Times New Roman"/>
                  <w:color w:val="0000FF"/>
                  <w:u w:val="single"/>
                </w:rPr>
                <w:t>d</w:t>
              </w:r>
              <w:r w:rsidRPr="00612D01">
                <w:rPr>
                  <w:rFonts w:ascii="Times New Roman" w:hAnsi="Times New Roman"/>
                  <w:color w:val="0000FF"/>
                  <w:u w:val="single"/>
                  <w:lang w:val="ru-RU"/>
                </w:rPr>
                <w:t>72</w:t>
              </w:r>
              <w:r>
                <w:rPr>
                  <w:rFonts w:ascii="Times New Roman" w:hAnsi="Times New Roman"/>
                  <w:color w:val="0000FF"/>
                  <w:u w:val="single"/>
                </w:rPr>
                <w:t>d</w:t>
              </w:r>
              <w:r w:rsidRPr="00612D01">
                <w:rPr>
                  <w:rFonts w:ascii="Times New Roman" w:hAnsi="Times New Roman"/>
                  <w:color w:val="0000FF"/>
                  <w:u w:val="single"/>
                  <w:lang w:val="ru-RU"/>
                </w:rPr>
                <w:t>1</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t>16</w:t>
            </w:r>
          </w:p>
        </w:tc>
        <w:tc>
          <w:tcPr>
            <w:tcW w:w="3986" w:type="dxa"/>
            <w:tcMar>
              <w:top w:w="50" w:type="dxa"/>
              <w:left w:w="100" w:type="dxa"/>
            </w:tcMar>
            <w:vAlign w:val="center"/>
          </w:tcPr>
          <w:p w:rsidR="00612D01" w:rsidRDefault="00612D01" w:rsidP="00C9347E">
            <w:pPr>
              <w:spacing w:after="0"/>
              <w:ind w:left="135"/>
            </w:pPr>
            <w:r w:rsidRPr="00612D01">
              <w:rPr>
                <w:rFonts w:ascii="Times New Roman" w:hAnsi="Times New Roman"/>
                <w:color w:val="000000"/>
                <w:sz w:val="24"/>
                <w:lang w:val="ru-RU"/>
              </w:rPr>
              <w:t xml:space="preserve">Тема любви в произведениях И.А.Бунина («Антоновские </w:t>
            </w:r>
            <w:r w:rsidRPr="00612D01">
              <w:rPr>
                <w:rFonts w:ascii="Times New Roman" w:hAnsi="Times New Roman"/>
                <w:color w:val="000000"/>
                <w:sz w:val="24"/>
                <w:lang w:val="ru-RU"/>
              </w:rPr>
              <w:lastRenderedPageBreak/>
              <w:t xml:space="preserve">яблоки», «Чистый понедельник»). </w:t>
            </w:r>
            <w:r>
              <w:rPr>
                <w:rFonts w:ascii="Times New Roman" w:hAnsi="Times New Roman"/>
                <w:color w:val="000000"/>
                <w:sz w:val="24"/>
              </w:rPr>
              <w:t>Образ Родины</w:t>
            </w:r>
          </w:p>
        </w:tc>
        <w:tc>
          <w:tcPr>
            <w:tcW w:w="1126" w:type="dxa"/>
            <w:tcMar>
              <w:top w:w="50" w:type="dxa"/>
              <w:left w:w="100" w:type="dxa"/>
            </w:tcMar>
            <w:vAlign w:val="center"/>
          </w:tcPr>
          <w:p w:rsidR="00612D01" w:rsidRDefault="00612D01" w:rsidP="00C9347E">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510036">
              <w:rPr>
                <w:rFonts w:ascii="Times New Roman" w:hAnsi="Times New Roman" w:cs="Times New Roman"/>
              </w:rPr>
              <w:t xml:space="preserve">Октябрь </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/5</w:t>
              </w:r>
              <w:r>
                <w:rPr>
                  <w:rFonts w:ascii="Times New Roman" w:hAnsi="Times New Roman"/>
                  <w:color w:val="0000FF"/>
                  <w:u w:val="single"/>
                </w:rPr>
                <w:t>b</w:t>
              </w:r>
              <w:r w:rsidRPr="00612D01">
                <w:rPr>
                  <w:rFonts w:ascii="Times New Roman" w:hAnsi="Times New Roman"/>
                  <w:color w:val="0000FF"/>
                  <w:u w:val="single"/>
                  <w:lang w:val="ru-RU"/>
                </w:rPr>
                <w:t>1</w:t>
              </w:r>
              <w:r>
                <w:rPr>
                  <w:rFonts w:ascii="Times New Roman" w:hAnsi="Times New Roman"/>
                  <w:color w:val="0000FF"/>
                  <w:u w:val="single"/>
                </w:rPr>
                <w:t>e</w:t>
              </w:r>
              <w:r w:rsidRPr="00612D01">
                <w:rPr>
                  <w:rFonts w:ascii="Times New Roman" w:hAnsi="Times New Roman"/>
                  <w:color w:val="0000FF"/>
                  <w:u w:val="single"/>
                  <w:lang w:val="ru-RU"/>
                </w:rPr>
                <w:t>09</w:t>
              </w:r>
              <w:r>
                <w:rPr>
                  <w:rFonts w:ascii="Times New Roman" w:hAnsi="Times New Roman"/>
                  <w:color w:val="0000FF"/>
                  <w:u w:val="single"/>
                </w:rPr>
                <w:t>e</w:t>
              </w:r>
              <w:r w:rsidRPr="00612D01">
                <w:rPr>
                  <w:rFonts w:ascii="Times New Roman" w:hAnsi="Times New Roman"/>
                  <w:color w:val="0000FF"/>
                  <w:u w:val="single"/>
                  <w:lang w:val="ru-RU"/>
                </w:rPr>
                <w:t>6</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lastRenderedPageBreak/>
              <w:t>17</w:t>
            </w:r>
          </w:p>
        </w:tc>
        <w:tc>
          <w:tcPr>
            <w:tcW w:w="398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Социально-философская проблематика рассказов И.А.Бунина («Господин из Сан-Франциско»)</w:t>
            </w:r>
          </w:p>
        </w:tc>
        <w:tc>
          <w:tcPr>
            <w:tcW w:w="1126"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510036">
              <w:rPr>
                <w:rFonts w:ascii="Times New Roman" w:hAnsi="Times New Roman" w:cs="Times New Roman"/>
              </w:rPr>
              <w:t xml:space="preserve">Октябрь </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c</w:t>
              </w:r>
              <w:r w:rsidRPr="00612D01">
                <w:rPr>
                  <w:rFonts w:ascii="Times New Roman" w:hAnsi="Times New Roman"/>
                  <w:color w:val="0000FF"/>
                  <w:u w:val="single"/>
                  <w:lang w:val="ru-RU"/>
                </w:rPr>
                <w:t>4</w:t>
              </w:r>
              <w:r>
                <w:rPr>
                  <w:rFonts w:ascii="Times New Roman" w:hAnsi="Times New Roman"/>
                  <w:color w:val="0000FF"/>
                  <w:u w:val="single"/>
                </w:rPr>
                <w:t>a</w:t>
              </w:r>
              <w:r w:rsidRPr="00612D01">
                <w:rPr>
                  <w:rFonts w:ascii="Times New Roman" w:hAnsi="Times New Roman"/>
                  <w:color w:val="0000FF"/>
                  <w:u w:val="single"/>
                  <w:lang w:val="ru-RU"/>
                </w:rPr>
                <w:t>16478</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t>18</w:t>
            </w:r>
          </w:p>
        </w:tc>
        <w:tc>
          <w:tcPr>
            <w:tcW w:w="398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Основные этапы жизни и творчества А.А. Блока. Поэт и символизм. Разнообразие мотивов лирики. Образ Прекрасной Дамы в поэзии. Например, «Незнакомка», «На железной дороге», «О, весна, без конца и без краю…», «О, я хочу безумно жить…» и др.</w:t>
            </w:r>
          </w:p>
        </w:tc>
        <w:tc>
          <w:tcPr>
            <w:tcW w:w="1126"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510036">
              <w:rPr>
                <w:rFonts w:ascii="Times New Roman" w:hAnsi="Times New Roman" w:cs="Times New Roman"/>
              </w:rPr>
              <w:t xml:space="preserve">Октябрь </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/8</w:t>
              </w:r>
              <w:r>
                <w:rPr>
                  <w:rFonts w:ascii="Times New Roman" w:hAnsi="Times New Roman"/>
                  <w:color w:val="0000FF"/>
                  <w:u w:val="single"/>
                </w:rPr>
                <w:t>b</w:t>
              </w:r>
              <w:r w:rsidRPr="00612D01">
                <w:rPr>
                  <w:rFonts w:ascii="Times New Roman" w:hAnsi="Times New Roman"/>
                  <w:color w:val="0000FF"/>
                  <w:u w:val="single"/>
                  <w:lang w:val="ru-RU"/>
                </w:rPr>
                <w:t>07</w:t>
              </w:r>
              <w:r>
                <w:rPr>
                  <w:rFonts w:ascii="Times New Roman" w:hAnsi="Times New Roman"/>
                  <w:color w:val="0000FF"/>
                  <w:u w:val="single"/>
                </w:rPr>
                <w:t>ea</w:t>
              </w:r>
              <w:r w:rsidRPr="00612D01">
                <w:rPr>
                  <w:rFonts w:ascii="Times New Roman" w:hAnsi="Times New Roman"/>
                  <w:color w:val="0000FF"/>
                  <w:u w:val="single"/>
                  <w:lang w:val="ru-RU"/>
                </w:rPr>
                <w:t>1</w:t>
              </w:r>
              <w:r>
                <w:rPr>
                  <w:rFonts w:ascii="Times New Roman" w:hAnsi="Times New Roman"/>
                  <w:color w:val="0000FF"/>
                  <w:u w:val="single"/>
                </w:rPr>
                <w:t>d</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t>19</w:t>
            </w:r>
          </w:p>
        </w:tc>
        <w:tc>
          <w:tcPr>
            <w:tcW w:w="398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Образ «страшного мира» в лирике А.А. Блока. Тема Родины. Например, «Россия», «Ночь, улица, фонарь, аптека…», «Река раскинулась. Течёт, грустит лениво…» (из цикла «На поле Куликовом»), «О доблестях, о подвигах, о славе...» и др.</w:t>
            </w:r>
          </w:p>
        </w:tc>
        <w:tc>
          <w:tcPr>
            <w:tcW w:w="1126"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510036">
              <w:rPr>
                <w:rFonts w:ascii="Times New Roman" w:hAnsi="Times New Roman" w:cs="Times New Roman"/>
              </w:rPr>
              <w:t xml:space="preserve">Октябрь </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affd</w:t>
              </w:r>
              <w:r w:rsidRPr="00612D01">
                <w:rPr>
                  <w:rFonts w:ascii="Times New Roman" w:hAnsi="Times New Roman"/>
                  <w:color w:val="0000FF"/>
                  <w:u w:val="single"/>
                  <w:lang w:val="ru-RU"/>
                </w:rPr>
                <w:t>7740</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t>20</w:t>
            </w:r>
          </w:p>
        </w:tc>
        <w:tc>
          <w:tcPr>
            <w:tcW w:w="398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Поэт и революция. Поэма А.А.Блока «Двенадцать»: история создания, многоплановость, сложность художественного мира поэмы</w:t>
            </w:r>
          </w:p>
        </w:tc>
        <w:tc>
          <w:tcPr>
            <w:tcW w:w="1126"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510036">
              <w:rPr>
                <w:rFonts w:ascii="Times New Roman" w:hAnsi="Times New Roman" w:cs="Times New Roman"/>
              </w:rPr>
              <w:t xml:space="preserve">Октябрь </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c</w:t>
              </w:r>
              <w:r w:rsidRPr="00612D01">
                <w:rPr>
                  <w:rFonts w:ascii="Times New Roman" w:hAnsi="Times New Roman"/>
                  <w:color w:val="0000FF"/>
                  <w:u w:val="single"/>
                  <w:lang w:val="ru-RU"/>
                </w:rPr>
                <w:t>075842</w:t>
              </w:r>
              <w:r>
                <w:rPr>
                  <w:rFonts w:ascii="Times New Roman" w:hAnsi="Times New Roman"/>
                  <w:color w:val="0000FF"/>
                  <w:u w:val="single"/>
                </w:rPr>
                <w:t>f</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t>21</w:t>
            </w:r>
          </w:p>
        </w:tc>
        <w:tc>
          <w:tcPr>
            <w:tcW w:w="3986" w:type="dxa"/>
            <w:tcMar>
              <w:top w:w="50" w:type="dxa"/>
              <w:left w:w="100" w:type="dxa"/>
            </w:tcMar>
            <w:vAlign w:val="center"/>
          </w:tcPr>
          <w:p w:rsidR="00612D01" w:rsidRDefault="00612D01" w:rsidP="00C9347E">
            <w:pPr>
              <w:spacing w:after="0"/>
              <w:ind w:left="135"/>
            </w:pPr>
            <w:r w:rsidRPr="00612D01">
              <w:rPr>
                <w:rFonts w:ascii="Times New Roman" w:hAnsi="Times New Roman"/>
                <w:color w:val="000000"/>
                <w:sz w:val="24"/>
                <w:lang w:val="ru-RU"/>
              </w:rPr>
              <w:t xml:space="preserve">Герои поэмы "Двенадцать", сюжет, композиция, многозначность </w:t>
            </w:r>
            <w:r w:rsidRPr="00612D01">
              <w:rPr>
                <w:rFonts w:ascii="Times New Roman" w:hAnsi="Times New Roman"/>
                <w:color w:val="000000"/>
                <w:sz w:val="24"/>
                <w:lang w:val="ru-RU"/>
              </w:rPr>
              <w:lastRenderedPageBreak/>
              <w:t xml:space="preserve">финала. </w:t>
            </w:r>
            <w:r>
              <w:rPr>
                <w:rFonts w:ascii="Times New Roman" w:hAnsi="Times New Roman"/>
                <w:color w:val="000000"/>
                <w:sz w:val="24"/>
              </w:rPr>
              <w:t>Художественное своеобразие языка поэмы</w:t>
            </w:r>
          </w:p>
        </w:tc>
        <w:tc>
          <w:tcPr>
            <w:tcW w:w="1126" w:type="dxa"/>
            <w:tcMar>
              <w:top w:w="50" w:type="dxa"/>
              <w:left w:w="100" w:type="dxa"/>
            </w:tcMar>
            <w:vAlign w:val="center"/>
          </w:tcPr>
          <w:p w:rsidR="00612D01" w:rsidRDefault="00612D01" w:rsidP="00C9347E">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510036">
              <w:rPr>
                <w:rFonts w:ascii="Times New Roman" w:hAnsi="Times New Roman" w:cs="Times New Roman"/>
              </w:rPr>
              <w:t xml:space="preserve">Октябрь </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eaafb</w:t>
              </w:r>
              <w:r w:rsidRPr="00612D01">
                <w:rPr>
                  <w:rFonts w:ascii="Times New Roman" w:hAnsi="Times New Roman"/>
                  <w:color w:val="0000FF"/>
                  <w:u w:val="single"/>
                  <w:lang w:val="ru-RU"/>
                </w:rPr>
                <w:t>657</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lastRenderedPageBreak/>
              <w:t>22</w:t>
            </w:r>
          </w:p>
        </w:tc>
        <w:tc>
          <w:tcPr>
            <w:tcW w:w="398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Подготовка к презентации проекта по литературе начала ХХ века</w:t>
            </w:r>
          </w:p>
        </w:tc>
        <w:tc>
          <w:tcPr>
            <w:tcW w:w="1126"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510036">
              <w:rPr>
                <w:rFonts w:ascii="Times New Roman" w:hAnsi="Times New Roman" w:cs="Times New Roman"/>
              </w:rPr>
              <w:t xml:space="preserve">Октябрь </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/6</w:t>
              </w:r>
              <w:r>
                <w:rPr>
                  <w:rFonts w:ascii="Times New Roman" w:hAnsi="Times New Roman"/>
                  <w:color w:val="0000FF"/>
                  <w:u w:val="single"/>
                </w:rPr>
                <w:t>ed</w:t>
              </w:r>
              <w:r w:rsidRPr="00612D01">
                <w:rPr>
                  <w:rFonts w:ascii="Times New Roman" w:hAnsi="Times New Roman"/>
                  <w:color w:val="0000FF"/>
                  <w:u w:val="single"/>
                  <w:lang w:val="ru-RU"/>
                </w:rPr>
                <w:t>881</w:t>
              </w:r>
              <w:r>
                <w:rPr>
                  <w:rFonts w:ascii="Times New Roman" w:hAnsi="Times New Roman"/>
                  <w:color w:val="0000FF"/>
                  <w:u w:val="single"/>
                </w:rPr>
                <w:t>ea</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t>23</w:t>
            </w:r>
          </w:p>
        </w:tc>
        <w:tc>
          <w:tcPr>
            <w:tcW w:w="398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Презентация проекта по литературе начала ХХ века</w:t>
            </w:r>
          </w:p>
        </w:tc>
        <w:tc>
          <w:tcPr>
            <w:tcW w:w="1126"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510036">
              <w:rPr>
                <w:rFonts w:ascii="Times New Roman" w:hAnsi="Times New Roman" w:cs="Times New Roman"/>
              </w:rPr>
              <w:t xml:space="preserve">Октябрь </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/7959772</w:t>
              </w:r>
              <w:r>
                <w:rPr>
                  <w:rFonts w:ascii="Times New Roman" w:hAnsi="Times New Roman"/>
                  <w:color w:val="0000FF"/>
                  <w:u w:val="single"/>
                </w:rPr>
                <w:t>f</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t>24</w:t>
            </w:r>
          </w:p>
        </w:tc>
        <w:tc>
          <w:tcPr>
            <w:tcW w:w="3986" w:type="dxa"/>
            <w:tcMar>
              <w:top w:w="50" w:type="dxa"/>
              <w:left w:w="100" w:type="dxa"/>
            </w:tcMar>
            <w:vAlign w:val="center"/>
          </w:tcPr>
          <w:p w:rsidR="00612D01" w:rsidRDefault="00612D01" w:rsidP="00C9347E">
            <w:pPr>
              <w:spacing w:after="0"/>
              <w:ind w:left="135"/>
            </w:pPr>
            <w:r w:rsidRPr="00612D01">
              <w:rPr>
                <w:rFonts w:ascii="Times New Roman" w:hAnsi="Times New Roman"/>
                <w:color w:val="000000"/>
                <w:sz w:val="24"/>
                <w:lang w:val="ru-RU"/>
              </w:rPr>
              <w:t xml:space="preserve">Основные этапы жизни и творчества В.В.Маяковского. Новаторство поэтики Маяковского. </w:t>
            </w:r>
            <w:r>
              <w:rPr>
                <w:rFonts w:ascii="Times New Roman" w:hAnsi="Times New Roman"/>
                <w:color w:val="000000"/>
                <w:sz w:val="24"/>
              </w:rPr>
              <w:t>Лирический герой ранних произведений поэта</w:t>
            </w:r>
          </w:p>
        </w:tc>
        <w:tc>
          <w:tcPr>
            <w:tcW w:w="1126" w:type="dxa"/>
            <w:tcMar>
              <w:top w:w="50" w:type="dxa"/>
              <w:left w:w="100" w:type="dxa"/>
            </w:tcMar>
            <w:vAlign w:val="center"/>
          </w:tcPr>
          <w:p w:rsidR="00612D01" w:rsidRDefault="00612D01" w:rsidP="00C934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510036">
              <w:rPr>
                <w:rFonts w:ascii="Times New Roman" w:hAnsi="Times New Roman" w:cs="Times New Roman"/>
              </w:rPr>
              <w:t xml:space="preserve">Октябрь </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/9</w:t>
              </w:r>
              <w:r>
                <w:rPr>
                  <w:rFonts w:ascii="Times New Roman" w:hAnsi="Times New Roman"/>
                  <w:color w:val="0000FF"/>
                  <w:u w:val="single"/>
                </w:rPr>
                <w:t>fa</w:t>
              </w:r>
              <w:r w:rsidRPr="00612D01">
                <w:rPr>
                  <w:rFonts w:ascii="Times New Roman" w:hAnsi="Times New Roman"/>
                  <w:color w:val="0000FF"/>
                  <w:u w:val="single"/>
                  <w:lang w:val="ru-RU"/>
                </w:rPr>
                <w:t>68635</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t>25</w:t>
            </w:r>
          </w:p>
        </w:tc>
        <w:tc>
          <w:tcPr>
            <w:tcW w:w="398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Поэт и революция. Сатира в стихотворениях Маяковского («Прозаседавшиеся» и др.)</w:t>
            </w:r>
          </w:p>
        </w:tc>
        <w:tc>
          <w:tcPr>
            <w:tcW w:w="1126"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vAlign w:val="center"/>
          </w:tcPr>
          <w:p w:rsidR="00612D01" w:rsidRDefault="00612D01" w:rsidP="00C9347E">
            <w:pPr>
              <w:spacing w:after="0"/>
              <w:ind w:left="135"/>
            </w:pPr>
            <w:r w:rsidRPr="00A059A8">
              <w:rPr>
                <w:rFonts w:ascii="Times New Roman" w:hAnsi="Times New Roman" w:cs="Times New Roman"/>
              </w:rPr>
              <w:t xml:space="preserve">Ноябрь </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ddf</w:t>
              </w:r>
              <w:r w:rsidRPr="00612D01">
                <w:rPr>
                  <w:rFonts w:ascii="Times New Roman" w:hAnsi="Times New Roman"/>
                  <w:color w:val="0000FF"/>
                  <w:u w:val="single"/>
                  <w:lang w:val="ru-RU"/>
                </w:rPr>
                <w:t>54</w:t>
              </w:r>
              <w:r>
                <w:rPr>
                  <w:rFonts w:ascii="Times New Roman" w:hAnsi="Times New Roman"/>
                  <w:color w:val="0000FF"/>
                  <w:u w:val="single"/>
                </w:rPr>
                <w:t>ef</w:t>
              </w:r>
              <w:r w:rsidRPr="00612D01">
                <w:rPr>
                  <w:rFonts w:ascii="Times New Roman" w:hAnsi="Times New Roman"/>
                  <w:color w:val="0000FF"/>
                  <w:u w:val="single"/>
                  <w:lang w:val="ru-RU"/>
                </w:rPr>
                <w:t>6</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t>26</w:t>
            </w:r>
          </w:p>
        </w:tc>
        <w:tc>
          <w:tcPr>
            <w:tcW w:w="398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Своеобразие любовной лирики Маяковского («Послушайте!», «Лиличка!»,«Письмо Татьяне Яковлевой» и др.)</w:t>
            </w:r>
          </w:p>
        </w:tc>
        <w:tc>
          <w:tcPr>
            <w:tcW w:w="1126"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8A7089">
              <w:rPr>
                <w:rFonts w:ascii="Times New Roman" w:hAnsi="Times New Roman" w:cs="Times New Roman"/>
              </w:rPr>
              <w:t xml:space="preserve">Ноябрь </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ba</w:t>
              </w:r>
              <w:r w:rsidRPr="00612D01">
                <w:rPr>
                  <w:rFonts w:ascii="Times New Roman" w:hAnsi="Times New Roman"/>
                  <w:color w:val="0000FF"/>
                  <w:u w:val="single"/>
                  <w:lang w:val="ru-RU"/>
                </w:rPr>
                <w:t>41962</w:t>
              </w:r>
              <w:r>
                <w:rPr>
                  <w:rFonts w:ascii="Times New Roman" w:hAnsi="Times New Roman"/>
                  <w:color w:val="0000FF"/>
                  <w:u w:val="single"/>
                </w:rPr>
                <w:t>d</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t>27</w:t>
            </w:r>
          </w:p>
        </w:tc>
        <w:tc>
          <w:tcPr>
            <w:tcW w:w="398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Художественный мир поэмы В.В.Маяковского «Облако в штанах»</w:t>
            </w:r>
          </w:p>
        </w:tc>
        <w:tc>
          <w:tcPr>
            <w:tcW w:w="1126"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8A7089">
              <w:rPr>
                <w:rFonts w:ascii="Times New Roman" w:hAnsi="Times New Roman" w:cs="Times New Roman"/>
              </w:rPr>
              <w:t xml:space="preserve">Ноябрь </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ac</w:t>
              </w:r>
              <w:r w:rsidRPr="00612D01">
                <w:rPr>
                  <w:rFonts w:ascii="Times New Roman" w:hAnsi="Times New Roman"/>
                  <w:color w:val="0000FF"/>
                  <w:u w:val="single"/>
                  <w:lang w:val="ru-RU"/>
                </w:rPr>
                <w:t>830</w:t>
              </w:r>
              <w:r>
                <w:rPr>
                  <w:rFonts w:ascii="Times New Roman" w:hAnsi="Times New Roman"/>
                  <w:color w:val="0000FF"/>
                  <w:u w:val="single"/>
                </w:rPr>
                <w:t>a</w:t>
              </w:r>
              <w:r w:rsidRPr="00612D01">
                <w:rPr>
                  <w:rFonts w:ascii="Times New Roman" w:hAnsi="Times New Roman"/>
                  <w:color w:val="0000FF"/>
                  <w:u w:val="single"/>
                  <w:lang w:val="ru-RU"/>
                </w:rPr>
                <w:t>56</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t>28</w:t>
            </w:r>
          </w:p>
        </w:tc>
        <w:tc>
          <w:tcPr>
            <w:tcW w:w="398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1126"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8A7089">
              <w:rPr>
                <w:rFonts w:ascii="Times New Roman" w:hAnsi="Times New Roman" w:cs="Times New Roman"/>
              </w:rPr>
              <w:t xml:space="preserve">Ноябрь </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/6961</w:t>
              </w:r>
              <w:r>
                <w:rPr>
                  <w:rFonts w:ascii="Times New Roman" w:hAnsi="Times New Roman"/>
                  <w:color w:val="0000FF"/>
                  <w:u w:val="single"/>
                </w:rPr>
                <w:t>da</w:t>
              </w:r>
              <w:r w:rsidRPr="00612D01">
                <w:rPr>
                  <w:rFonts w:ascii="Times New Roman" w:hAnsi="Times New Roman"/>
                  <w:color w:val="0000FF"/>
                  <w:u w:val="single"/>
                  <w:lang w:val="ru-RU"/>
                </w:rPr>
                <w:t>74</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lastRenderedPageBreak/>
              <w:t>29</w:t>
            </w:r>
          </w:p>
        </w:tc>
        <w:tc>
          <w:tcPr>
            <w:tcW w:w="398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Тема России и родного дома в лирике С.А.Есенина.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w:t>
            </w:r>
          </w:p>
        </w:tc>
        <w:tc>
          <w:tcPr>
            <w:tcW w:w="1126"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8A7089">
              <w:rPr>
                <w:rFonts w:ascii="Times New Roman" w:hAnsi="Times New Roman" w:cs="Times New Roman"/>
              </w:rPr>
              <w:t xml:space="preserve">Ноябрь </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/5538</w:t>
              </w:r>
              <w:r>
                <w:rPr>
                  <w:rFonts w:ascii="Times New Roman" w:hAnsi="Times New Roman"/>
                  <w:color w:val="0000FF"/>
                  <w:u w:val="single"/>
                </w:rPr>
                <w:t>c</w:t>
              </w:r>
              <w:r w:rsidRPr="00612D01">
                <w:rPr>
                  <w:rFonts w:ascii="Times New Roman" w:hAnsi="Times New Roman"/>
                  <w:color w:val="0000FF"/>
                  <w:u w:val="single"/>
                  <w:lang w:val="ru-RU"/>
                </w:rPr>
                <w:t>729</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t>30</w:t>
            </w:r>
          </w:p>
        </w:tc>
        <w:tc>
          <w:tcPr>
            <w:tcW w:w="398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Своеобразие любовной лирики С.А.Есенина («Шаганэ ты моя, Шаганэ…» и др.)</w:t>
            </w:r>
          </w:p>
        </w:tc>
        <w:tc>
          <w:tcPr>
            <w:tcW w:w="1126"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8A7089">
              <w:rPr>
                <w:rFonts w:ascii="Times New Roman" w:hAnsi="Times New Roman" w:cs="Times New Roman"/>
              </w:rPr>
              <w:t xml:space="preserve">Ноябрь </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/465</w:t>
              </w:r>
              <w:r>
                <w:rPr>
                  <w:rFonts w:ascii="Times New Roman" w:hAnsi="Times New Roman"/>
                  <w:color w:val="0000FF"/>
                  <w:u w:val="single"/>
                </w:rPr>
                <w:t>edbce</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t>31</w:t>
            </w:r>
          </w:p>
        </w:tc>
        <w:tc>
          <w:tcPr>
            <w:tcW w:w="398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Развитие речи. Подготовка к домашнему сочинению по лирике А.А.Блока, В.В.Маяковского, С.А.Есенина</w:t>
            </w:r>
          </w:p>
        </w:tc>
        <w:tc>
          <w:tcPr>
            <w:tcW w:w="1126"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8A7089">
              <w:rPr>
                <w:rFonts w:ascii="Times New Roman" w:hAnsi="Times New Roman" w:cs="Times New Roman"/>
              </w:rPr>
              <w:t xml:space="preserve">Ноябрь </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d</w:t>
              </w:r>
              <w:r w:rsidRPr="00612D01">
                <w:rPr>
                  <w:rFonts w:ascii="Times New Roman" w:hAnsi="Times New Roman"/>
                  <w:color w:val="0000FF"/>
                  <w:u w:val="single"/>
                  <w:lang w:val="ru-RU"/>
                </w:rPr>
                <w:t>0</w:t>
              </w:r>
              <w:r>
                <w:rPr>
                  <w:rFonts w:ascii="Times New Roman" w:hAnsi="Times New Roman"/>
                  <w:color w:val="0000FF"/>
                  <w:u w:val="single"/>
                </w:rPr>
                <w:t>db</w:t>
              </w:r>
              <w:r w:rsidRPr="00612D01">
                <w:rPr>
                  <w:rFonts w:ascii="Times New Roman" w:hAnsi="Times New Roman"/>
                  <w:color w:val="0000FF"/>
                  <w:u w:val="single"/>
                  <w:lang w:val="ru-RU"/>
                </w:rPr>
                <w:t>6</w:t>
              </w:r>
              <w:r>
                <w:rPr>
                  <w:rFonts w:ascii="Times New Roman" w:hAnsi="Times New Roman"/>
                  <w:color w:val="0000FF"/>
                  <w:u w:val="single"/>
                </w:rPr>
                <w:t>cf</w:t>
              </w:r>
              <w:r w:rsidRPr="00612D01">
                <w:rPr>
                  <w:rFonts w:ascii="Times New Roman" w:hAnsi="Times New Roman"/>
                  <w:color w:val="0000FF"/>
                  <w:u w:val="single"/>
                  <w:lang w:val="ru-RU"/>
                </w:rPr>
                <w:t>4</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t>32</w:t>
            </w:r>
          </w:p>
        </w:tc>
        <w:tc>
          <w:tcPr>
            <w:tcW w:w="3986" w:type="dxa"/>
            <w:tcMar>
              <w:top w:w="50" w:type="dxa"/>
              <w:left w:w="100" w:type="dxa"/>
            </w:tcMar>
            <w:vAlign w:val="center"/>
          </w:tcPr>
          <w:p w:rsidR="00612D01" w:rsidRDefault="00612D01" w:rsidP="00C9347E">
            <w:pPr>
              <w:spacing w:after="0"/>
              <w:ind w:left="135"/>
            </w:pPr>
            <w:r w:rsidRPr="00612D01">
              <w:rPr>
                <w:rFonts w:ascii="Times New Roman" w:hAnsi="Times New Roman"/>
                <w:color w:val="000000"/>
                <w:sz w:val="24"/>
                <w:lang w:val="ru-RU"/>
              </w:rPr>
              <w:t xml:space="preserve">Страницы жизни и творчества О.Э.Мандельштама. Основные мотивы лирики поэта, философичность его поэзии («Бессонница. </w:t>
            </w:r>
            <w:r>
              <w:rPr>
                <w:rFonts w:ascii="Times New Roman" w:hAnsi="Times New Roman"/>
                <w:color w:val="000000"/>
                <w:sz w:val="24"/>
              </w:rPr>
              <w:t>Гомер. Тугие паруса…», «За гремучую доблесть грядущих веков…»)</w:t>
            </w:r>
          </w:p>
        </w:tc>
        <w:tc>
          <w:tcPr>
            <w:tcW w:w="1126" w:type="dxa"/>
            <w:tcMar>
              <w:top w:w="50" w:type="dxa"/>
              <w:left w:w="100" w:type="dxa"/>
            </w:tcMar>
            <w:vAlign w:val="center"/>
          </w:tcPr>
          <w:p w:rsidR="00612D01" w:rsidRDefault="00612D01" w:rsidP="00C934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8A7089">
              <w:rPr>
                <w:rFonts w:ascii="Times New Roman" w:hAnsi="Times New Roman" w:cs="Times New Roman"/>
              </w:rPr>
              <w:t xml:space="preserve">Ноябрь </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c</w:t>
              </w:r>
              <w:r w:rsidRPr="00612D01">
                <w:rPr>
                  <w:rFonts w:ascii="Times New Roman" w:hAnsi="Times New Roman"/>
                  <w:color w:val="0000FF"/>
                  <w:u w:val="single"/>
                  <w:lang w:val="ru-RU"/>
                </w:rPr>
                <w:t>45</w:t>
              </w:r>
              <w:r>
                <w:rPr>
                  <w:rFonts w:ascii="Times New Roman" w:hAnsi="Times New Roman"/>
                  <w:color w:val="0000FF"/>
                  <w:u w:val="single"/>
                </w:rPr>
                <w:t>f</w:t>
              </w:r>
              <w:r w:rsidRPr="00612D01">
                <w:rPr>
                  <w:rFonts w:ascii="Times New Roman" w:hAnsi="Times New Roman"/>
                  <w:color w:val="0000FF"/>
                  <w:u w:val="single"/>
                  <w:lang w:val="ru-RU"/>
                </w:rPr>
                <w:t>866</w:t>
              </w:r>
              <w:r>
                <w:rPr>
                  <w:rFonts w:ascii="Times New Roman" w:hAnsi="Times New Roman"/>
                  <w:color w:val="0000FF"/>
                  <w:u w:val="single"/>
                </w:rPr>
                <w:t>f</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t>33</w:t>
            </w:r>
          </w:p>
        </w:tc>
        <w:tc>
          <w:tcPr>
            <w:tcW w:w="398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1126"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8A7089">
              <w:rPr>
                <w:rFonts w:ascii="Times New Roman" w:hAnsi="Times New Roman" w:cs="Times New Roman"/>
              </w:rPr>
              <w:t xml:space="preserve">Ноябрь </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/81</w:t>
              </w:r>
              <w:r>
                <w:rPr>
                  <w:rFonts w:ascii="Times New Roman" w:hAnsi="Times New Roman"/>
                  <w:color w:val="0000FF"/>
                  <w:u w:val="single"/>
                </w:rPr>
                <w:t>fd</w:t>
              </w:r>
              <w:r w:rsidRPr="00612D01">
                <w:rPr>
                  <w:rFonts w:ascii="Times New Roman" w:hAnsi="Times New Roman"/>
                  <w:color w:val="0000FF"/>
                  <w:u w:val="single"/>
                  <w:lang w:val="ru-RU"/>
                </w:rPr>
                <w:t>4</w:t>
              </w:r>
              <w:r>
                <w:rPr>
                  <w:rFonts w:ascii="Times New Roman" w:hAnsi="Times New Roman"/>
                  <w:color w:val="0000FF"/>
                  <w:u w:val="single"/>
                </w:rPr>
                <w:t>d</w:t>
              </w:r>
              <w:r w:rsidRPr="00612D01">
                <w:rPr>
                  <w:rFonts w:ascii="Times New Roman" w:hAnsi="Times New Roman"/>
                  <w:color w:val="0000FF"/>
                  <w:u w:val="single"/>
                  <w:lang w:val="ru-RU"/>
                </w:rPr>
                <w:t>0</w:t>
              </w:r>
              <w:r>
                <w:rPr>
                  <w:rFonts w:ascii="Times New Roman" w:hAnsi="Times New Roman"/>
                  <w:color w:val="0000FF"/>
                  <w:u w:val="single"/>
                </w:rPr>
                <w:t>f</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lastRenderedPageBreak/>
              <w:t>34</w:t>
            </w:r>
          </w:p>
        </w:tc>
        <w:tc>
          <w:tcPr>
            <w:tcW w:w="398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Страницы жизни и творчества М.И.Цветаевой. Многообразие тематики и проблематики в лирике поэта («Моим стихам, написанным так рано…», «Кто создан из камня, кто создан из глины…» и др.)</w:t>
            </w:r>
          </w:p>
        </w:tc>
        <w:tc>
          <w:tcPr>
            <w:tcW w:w="1126"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8A7089">
              <w:rPr>
                <w:rFonts w:ascii="Times New Roman" w:hAnsi="Times New Roman" w:cs="Times New Roman"/>
              </w:rPr>
              <w:t xml:space="preserve">Ноябрь </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c</w:t>
              </w:r>
              <w:r w:rsidRPr="00612D01">
                <w:rPr>
                  <w:rFonts w:ascii="Times New Roman" w:hAnsi="Times New Roman"/>
                  <w:color w:val="0000FF"/>
                  <w:u w:val="single"/>
                  <w:lang w:val="ru-RU"/>
                </w:rPr>
                <w:t>5</w:t>
              </w:r>
              <w:r>
                <w:rPr>
                  <w:rFonts w:ascii="Times New Roman" w:hAnsi="Times New Roman"/>
                  <w:color w:val="0000FF"/>
                  <w:u w:val="single"/>
                </w:rPr>
                <w:t>bfb</w:t>
              </w:r>
              <w:r w:rsidRPr="00612D01">
                <w:rPr>
                  <w:rFonts w:ascii="Times New Roman" w:hAnsi="Times New Roman"/>
                  <w:color w:val="0000FF"/>
                  <w:u w:val="single"/>
                  <w:lang w:val="ru-RU"/>
                </w:rPr>
                <w:t>93</w:t>
              </w:r>
              <w:r>
                <w:rPr>
                  <w:rFonts w:ascii="Times New Roman" w:hAnsi="Times New Roman"/>
                  <w:color w:val="0000FF"/>
                  <w:u w:val="single"/>
                </w:rPr>
                <w:t>d</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t>35</w:t>
            </w:r>
          </w:p>
        </w:tc>
        <w:tc>
          <w:tcPr>
            <w:tcW w:w="398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Уникальность поэтического голоса Цветаевой. Искренность лирического монолога-исповеди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 )</w:t>
            </w:r>
          </w:p>
        </w:tc>
        <w:tc>
          <w:tcPr>
            <w:tcW w:w="1126"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vAlign w:val="center"/>
          </w:tcPr>
          <w:p w:rsidR="00612D01" w:rsidRDefault="00612D01" w:rsidP="00C9347E">
            <w:pPr>
              <w:spacing w:after="0"/>
              <w:ind w:left="135"/>
            </w:pPr>
            <w:r w:rsidRPr="00A059A8">
              <w:rPr>
                <w:rFonts w:ascii="Times New Roman" w:hAnsi="Times New Roman" w:cs="Times New Roman"/>
              </w:rPr>
              <w:t>Декабрь</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b</w:t>
              </w:r>
              <w:r w:rsidRPr="00612D01">
                <w:rPr>
                  <w:rFonts w:ascii="Times New Roman" w:hAnsi="Times New Roman"/>
                  <w:color w:val="0000FF"/>
                  <w:u w:val="single"/>
                  <w:lang w:val="ru-RU"/>
                </w:rPr>
                <w:t>140</w:t>
              </w:r>
              <w:r>
                <w:rPr>
                  <w:rFonts w:ascii="Times New Roman" w:hAnsi="Times New Roman"/>
                  <w:color w:val="0000FF"/>
                  <w:u w:val="single"/>
                </w:rPr>
                <w:t>f</w:t>
              </w:r>
              <w:r w:rsidRPr="00612D01">
                <w:rPr>
                  <w:rFonts w:ascii="Times New Roman" w:hAnsi="Times New Roman"/>
                  <w:color w:val="0000FF"/>
                  <w:u w:val="single"/>
                  <w:lang w:val="ru-RU"/>
                </w:rPr>
                <w:t>239</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t>36</w:t>
            </w:r>
          </w:p>
        </w:tc>
        <w:tc>
          <w:tcPr>
            <w:tcW w:w="398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Основные этапы жизни и творчества А.А.Ахматовой. Многообразие 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1126"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160136">
              <w:rPr>
                <w:rFonts w:ascii="Times New Roman" w:hAnsi="Times New Roman" w:cs="Times New Roman"/>
              </w:rPr>
              <w:t>Декабрь</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/6</w:t>
              </w:r>
              <w:r>
                <w:rPr>
                  <w:rFonts w:ascii="Times New Roman" w:hAnsi="Times New Roman"/>
                  <w:color w:val="0000FF"/>
                  <w:u w:val="single"/>
                </w:rPr>
                <w:t>c</w:t>
              </w:r>
              <w:r w:rsidRPr="00612D01">
                <w:rPr>
                  <w:rFonts w:ascii="Times New Roman" w:hAnsi="Times New Roman"/>
                  <w:color w:val="0000FF"/>
                  <w:u w:val="single"/>
                  <w:lang w:val="ru-RU"/>
                </w:rPr>
                <w:t>71</w:t>
              </w:r>
              <w:r>
                <w:rPr>
                  <w:rFonts w:ascii="Times New Roman" w:hAnsi="Times New Roman"/>
                  <w:color w:val="0000FF"/>
                  <w:u w:val="single"/>
                </w:rPr>
                <w:t>c</w:t>
              </w:r>
              <w:r w:rsidRPr="00612D01">
                <w:rPr>
                  <w:rFonts w:ascii="Times New Roman" w:hAnsi="Times New Roman"/>
                  <w:color w:val="0000FF"/>
                  <w:u w:val="single"/>
                  <w:lang w:val="ru-RU"/>
                </w:rPr>
                <w:t>024</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t>37</w:t>
            </w:r>
          </w:p>
        </w:tc>
        <w:tc>
          <w:tcPr>
            <w:tcW w:w="3986" w:type="dxa"/>
            <w:tcMar>
              <w:top w:w="50" w:type="dxa"/>
              <w:left w:w="100" w:type="dxa"/>
            </w:tcMar>
            <w:vAlign w:val="center"/>
          </w:tcPr>
          <w:p w:rsidR="00612D01" w:rsidRDefault="00612D01" w:rsidP="00C9347E">
            <w:pPr>
              <w:spacing w:after="0"/>
              <w:ind w:left="135"/>
            </w:pPr>
            <w:r w:rsidRPr="00612D01">
              <w:rPr>
                <w:rFonts w:ascii="Times New Roman" w:hAnsi="Times New Roman"/>
                <w:color w:val="000000"/>
                <w:sz w:val="24"/>
                <w:lang w:val="ru-RU"/>
              </w:rPr>
              <w:t xml:space="preserve">Гражданский пафос лирики Ахматовой.Тема Родины и судьбы в творчестве поэта («Не с теми я, кто бросил землю...», «Мужество», «Приморский сонет», «Родная </w:t>
            </w:r>
            <w:r w:rsidRPr="00612D01">
              <w:rPr>
                <w:rFonts w:ascii="Times New Roman" w:hAnsi="Times New Roman"/>
                <w:color w:val="000000"/>
                <w:sz w:val="24"/>
                <w:lang w:val="ru-RU"/>
              </w:rPr>
              <w:lastRenderedPageBreak/>
              <w:t xml:space="preserve">земля», «Мне голос был. </w:t>
            </w:r>
            <w:r>
              <w:rPr>
                <w:rFonts w:ascii="Times New Roman" w:hAnsi="Times New Roman"/>
                <w:color w:val="000000"/>
                <w:sz w:val="24"/>
              </w:rPr>
              <w:t>Он звал утешно…» и др.)</w:t>
            </w:r>
          </w:p>
        </w:tc>
        <w:tc>
          <w:tcPr>
            <w:tcW w:w="1126" w:type="dxa"/>
            <w:tcMar>
              <w:top w:w="50" w:type="dxa"/>
              <w:left w:w="100" w:type="dxa"/>
            </w:tcMar>
            <w:vAlign w:val="center"/>
          </w:tcPr>
          <w:p w:rsidR="00612D01" w:rsidRDefault="00612D01" w:rsidP="00C9347E">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160136">
              <w:rPr>
                <w:rFonts w:ascii="Times New Roman" w:hAnsi="Times New Roman" w:cs="Times New Roman"/>
              </w:rPr>
              <w:t>Декабрь</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c</w:t>
              </w:r>
              <w:r w:rsidRPr="00612D01">
                <w:rPr>
                  <w:rFonts w:ascii="Times New Roman" w:hAnsi="Times New Roman"/>
                  <w:color w:val="0000FF"/>
                  <w:u w:val="single"/>
                  <w:lang w:val="ru-RU"/>
                </w:rPr>
                <w:t>4418373</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lastRenderedPageBreak/>
              <w:t>38</w:t>
            </w:r>
          </w:p>
        </w:tc>
        <w:tc>
          <w:tcPr>
            <w:tcW w:w="398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1126"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160136">
              <w:rPr>
                <w:rFonts w:ascii="Times New Roman" w:hAnsi="Times New Roman" w:cs="Times New Roman"/>
              </w:rPr>
              <w:t>Декабрь</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/2</w:t>
              </w:r>
              <w:r>
                <w:rPr>
                  <w:rFonts w:ascii="Times New Roman" w:hAnsi="Times New Roman"/>
                  <w:color w:val="0000FF"/>
                  <w:u w:val="single"/>
                </w:rPr>
                <w:t>ad</w:t>
              </w:r>
              <w:r w:rsidRPr="00612D01">
                <w:rPr>
                  <w:rFonts w:ascii="Times New Roman" w:hAnsi="Times New Roman"/>
                  <w:color w:val="0000FF"/>
                  <w:u w:val="single"/>
                  <w:lang w:val="ru-RU"/>
                </w:rPr>
                <w:t>863</w:t>
              </w:r>
              <w:r>
                <w:rPr>
                  <w:rFonts w:ascii="Times New Roman" w:hAnsi="Times New Roman"/>
                  <w:color w:val="0000FF"/>
                  <w:u w:val="single"/>
                </w:rPr>
                <w:t>d</w:t>
              </w:r>
              <w:r w:rsidRPr="00612D01">
                <w:rPr>
                  <w:rFonts w:ascii="Times New Roman" w:hAnsi="Times New Roman"/>
                  <w:color w:val="0000FF"/>
                  <w:u w:val="single"/>
                  <w:lang w:val="ru-RU"/>
                </w:rPr>
                <w:t>0</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t>39</w:t>
            </w:r>
          </w:p>
        </w:tc>
        <w:tc>
          <w:tcPr>
            <w:tcW w:w="3986" w:type="dxa"/>
            <w:tcMar>
              <w:top w:w="50" w:type="dxa"/>
              <w:left w:w="100" w:type="dxa"/>
            </w:tcMar>
            <w:vAlign w:val="center"/>
          </w:tcPr>
          <w:p w:rsidR="00612D01" w:rsidRDefault="00612D01" w:rsidP="00C9347E">
            <w:pPr>
              <w:spacing w:after="0"/>
              <w:ind w:left="135"/>
            </w:pPr>
            <w:r w:rsidRPr="00612D01">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Художественное своеобразие произведения</w:t>
            </w:r>
          </w:p>
        </w:tc>
        <w:tc>
          <w:tcPr>
            <w:tcW w:w="1126" w:type="dxa"/>
            <w:tcMar>
              <w:top w:w="50" w:type="dxa"/>
              <w:left w:w="100" w:type="dxa"/>
            </w:tcMar>
            <w:vAlign w:val="center"/>
          </w:tcPr>
          <w:p w:rsidR="00612D01" w:rsidRDefault="00612D01" w:rsidP="00C934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160136">
              <w:rPr>
                <w:rFonts w:ascii="Times New Roman" w:hAnsi="Times New Roman" w:cs="Times New Roman"/>
              </w:rPr>
              <w:t>Декабрь</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d</w:t>
              </w:r>
              <w:r w:rsidRPr="00612D01">
                <w:rPr>
                  <w:rFonts w:ascii="Times New Roman" w:hAnsi="Times New Roman"/>
                  <w:color w:val="0000FF"/>
                  <w:u w:val="single"/>
                  <w:lang w:val="ru-RU"/>
                </w:rPr>
                <w:t>22</w:t>
              </w:r>
              <w:r>
                <w:rPr>
                  <w:rFonts w:ascii="Times New Roman" w:hAnsi="Times New Roman"/>
                  <w:color w:val="0000FF"/>
                  <w:u w:val="single"/>
                </w:rPr>
                <w:t>c</w:t>
              </w:r>
              <w:r w:rsidRPr="00612D01">
                <w:rPr>
                  <w:rFonts w:ascii="Times New Roman" w:hAnsi="Times New Roman"/>
                  <w:color w:val="0000FF"/>
                  <w:u w:val="single"/>
                  <w:lang w:val="ru-RU"/>
                </w:rPr>
                <w:t>3</w:t>
              </w:r>
              <w:r>
                <w:rPr>
                  <w:rFonts w:ascii="Times New Roman" w:hAnsi="Times New Roman"/>
                  <w:color w:val="0000FF"/>
                  <w:u w:val="single"/>
                </w:rPr>
                <w:t>e</w:t>
              </w:r>
              <w:r w:rsidRPr="00612D01">
                <w:rPr>
                  <w:rFonts w:ascii="Times New Roman" w:hAnsi="Times New Roman"/>
                  <w:color w:val="0000FF"/>
                  <w:u w:val="single"/>
                  <w:lang w:val="ru-RU"/>
                </w:rPr>
                <w:t>92</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t>40</w:t>
            </w:r>
          </w:p>
        </w:tc>
        <w:tc>
          <w:tcPr>
            <w:tcW w:w="398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Подготовка к контрольной работе ответы на проблемный вопрос, сочинение, тесты по литературе первой половины ХХ века</w:t>
            </w:r>
          </w:p>
        </w:tc>
        <w:tc>
          <w:tcPr>
            <w:tcW w:w="1126"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160136">
              <w:rPr>
                <w:rFonts w:ascii="Times New Roman" w:hAnsi="Times New Roman" w:cs="Times New Roman"/>
              </w:rPr>
              <w:t>Декабрь</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/7</w:t>
              </w:r>
              <w:r>
                <w:rPr>
                  <w:rFonts w:ascii="Times New Roman" w:hAnsi="Times New Roman"/>
                  <w:color w:val="0000FF"/>
                  <w:u w:val="single"/>
                </w:rPr>
                <w:t>d</w:t>
              </w:r>
              <w:r w:rsidRPr="00612D01">
                <w:rPr>
                  <w:rFonts w:ascii="Times New Roman" w:hAnsi="Times New Roman"/>
                  <w:color w:val="0000FF"/>
                  <w:u w:val="single"/>
                  <w:lang w:val="ru-RU"/>
                </w:rPr>
                <w:t>3</w:t>
              </w:r>
              <w:r>
                <w:rPr>
                  <w:rFonts w:ascii="Times New Roman" w:hAnsi="Times New Roman"/>
                  <w:color w:val="0000FF"/>
                  <w:u w:val="single"/>
                </w:rPr>
                <w:t>ff</w:t>
              </w:r>
              <w:r w:rsidRPr="00612D01">
                <w:rPr>
                  <w:rFonts w:ascii="Times New Roman" w:hAnsi="Times New Roman"/>
                  <w:color w:val="0000FF"/>
                  <w:u w:val="single"/>
                  <w:lang w:val="ru-RU"/>
                </w:rPr>
                <w:t>4</w:t>
              </w:r>
              <w:r>
                <w:rPr>
                  <w:rFonts w:ascii="Times New Roman" w:hAnsi="Times New Roman"/>
                  <w:color w:val="0000FF"/>
                  <w:u w:val="single"/>
                </w:rPr>
                <w:t>f</w:t>
              </w:r>
              <w:r w:rsidRPr="00612D01">
                <w:rPr>
                  <w:rFonts w:ascii="Times New Roman" w:hAnsi="Times New Roman"/>
                  <w:color w:val="0000FF"/>
                  <w:u w:val="single"/>
                  <w:lang w:val="ru-RU"/>
                </w:rPr>
                <w:t>5</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t>41</w:t>
            </w:r>
          </w:p>
        </w:tc>
        <w:tc>
          <w:tcPr>
            <w:tcW w:w="398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Контрольная работа письменные ответы, сочинение, тесты по литературе первой половины ХХ века</w:t>
            </w:r>
          </w:p>
        </w:tc>
        <w:tc>
          <w:tcPr>
            <w:tcW w:w="1126"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160136">
              <w:rPr>
                <w:rFonts w:ascii="Times New Roman" w:hAnsi="Times New Roman" w:cs="Times New Roman"/>
              </w:rPr>
              <w:t>Декабрь</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bf</w:t>
              </w:r>
              <w:r w:rsidRPr="00612D01">
                <w:rPr>
                  <w:rFonts w:ascii="Times New Roman" w:hAnsi="Times New Roman"/>
                  <w:color w:val="0000FF"/>
                  <w:u w:val="single"/>
                  <w:lang w:val="ru-RU"/>
                </w:rPr>
                <w:t>5</w:t>
              </w:r>
              <w:r>
                <w:rPr>
                  <w:rFonts w:ascii="Times New Roman" w:hAnsi="Times New Roman"/>
                  <w:color w:val="0000FF"/>
                  <w:u w:val="single"/>
                </w:rPr>
                <w:t>e</w:t>
              </w:r>
              <w:r w:rsidRPr="00612D01">
                <w:rPr>
                  <w:rFonts w:ascii="Times New Roman" w:hAnsi="Times New Roman"/>
                  <w:color w:val="0000FF"/>
                  <w:u w:val="single"/>
                  <w:lang w:val="ru-RU"/>
                </w:rPr>
                <w:t>8839</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t>42</w:t>
            </w:r>
          </w:p>
        </w:tc>
        <w:tc>
          <w:tcPr>
            <w:tcW w:w="398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Страницы жизни и творчества Н.А.Островского. История создания, идейно-художественное своеобразие романа «Как закалялась сталь»</w:t>
            </w:r>
          </w:p>
        </w:tc>
        <w:tc>
          <w:tcPr>
            <w:tcW w:w="1126"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160136">
              <w:rPr>
                <w:rFonts w:ascii="Times New Roman" w:hAnsi="Times New Roman" w:cs="Times New Roman"/>
              </w:rPr>
              <w:t>Декабрь</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/30</w:t>
              </w:r>
              <w:r>
                <w:rPr>
                  <w:rFonts w:ascii="Times New Roman" w:hAnsi="Times New Roman"/>
                  <w:color w:val="0000FF"/>
                  <w:u w:val="single"/>
                </w:rPr>
                <w:t>cdfe</w:t>
              </w:r>
              <w:r w:rsidRPr="00612D01">
                <w:rPr>
                  <w:rFonts w:ascii="Times New Roman" w:hAnsi="Times New Roman"/>
                  <w:color w:val="0000FF"/>
                  <w:u w:val="single"/>
                  <w:lang w:val="ru-RU"/>
                </w:rPr>
                <w:t>29</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t>43</w:t>
            </w:r>
          </w:p>
        </w:tc>
        <w:tc>
          <w:tcPr>
            <w:tcW w:w="398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Образ Павки Корчагина как символ мужества, героизма и силы духа</w:t>
            </w:r>
          </w:p>
        </w:tc>
        <w:tc>
          <w:tcPr>
            <w:tcW w:w="1126"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160136">
              <w:rPr>
                <w:rFonts w:ascii="Times New Roman" w:hAnsi="Times New Roman" w:cs="Times New Roman"/>
              </w:rPr>
              <w:t>Декабрь</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/304</w:t>
              </w:r>
              <w:r>
                <w:rPr>
                  <w:rFonts w:ascii="Times New Roman" w:hAnsi="Times New Roman"/>
                  <w:color w:val="0000FF"/>
                  <w:u w:val="single"/>
                </w:rPr>
                <w:t>be</w:t>
              </w:r>
              <w:r w:rsidRPr="00612D01">
                <w:rPr>
                  <w:rFonts w:ascii="Times New Roman" w:hAnsi="Times New Roman"/>
                  <w:color w:val="0000FF"/>
                  <w:u w:val="single"/>
                  <w:lang w:val="ru-RU"/>
                </w:rPr>
                <w:t>92</w:t>
              </w:r>
              <w:r>
                <w:rPr>
                  <w:rFonts w:ascii="Times New Roman" w:hAnsi="Times New Roman"/>
                  <w:color w:val="0000FF"/>
                  <w:u w:val="single"/>
                </w:rPr>
                <w:t>b</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t>44</w:t>
            </w:r>
          </w:p>
        </w:tc>
        <w:tc>
          <w:tcPr>
            <w:tcW w:w="3986" w:type="dxa"/>
            <w:tcMar>
              <w:top w:w="50" w:type="dxa"/>
              <w:left w:w="100" w:type="dxa"/>
            </w:tcMar>
            <w:vAlign w:val="center"/>
          </w:tcPr>
          <w:p w:rsidR="00612D01" w:rsidRDefault="00612D01" w:rsidP="00C9347E">
            <w:pPr>
              <w:spacing w:after="0"/>
              <w:ind w:left="135"/>
            </w:pPr>
            <w:r w:rsidRPr="00612D01">
              <w:rPr>
                <w:rFonts w:ascii="Times New Roman" w:hAnsi="Times New Roman"/>
                <w:color w:val="000000"/>
                <w:sz w:val="24"/>
                <w:lang w:val="ru-RU"/>
              </w:rPr>
              <w:t xml:space="preserve">Основные этапы жизни и творчества М.А.Шолохова. История создания шолоховского эпоса. </w:t>
            </w:r>
            <w:r>
              <w:rPr>
                <w:rFonts w:ascii="Times New Roman" w:hAnsi="Times New Roman"/>
                <w:color w:val="000000"/>
                <w:sz w:val="24"/>
              </w:rPr>
              <w:t>Особенности жанра</w:t>
            </w:r>
          </w:p>
        </w:tc>
        <w:tc>
          <w:tcPr>
            <w:tcW w:w="1126" w:type="dxa"/>
            <w:tcMar>
              <w:top w:w="50" w:type="dxa"/>
              <w:left w:w="100" w:type="dxa"/>
            </w:tcMar>
            <w:vAlign w:val="center"/>
          </w:tcPr>
          <w:p w:rsidR="00612D01" w:rsidRDefault="00612D01" w:rsidP="00C934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vAlign w:val="center"/>
          </w:tcPr>
          <w:p w:rsidR="00612D01" w:rsidRDefault="00612D01" w:rsidP="00C9347E">
            <w:pPr>
              <w:spacing w:after="0"/>
              <w:ind w:left="135"/>
            </w:pPr>
            <w:r w:rsidRPr="00A059A8">
              <w:rPr>
                <w:rFonts w:ascii="Times New Roman" w:hAnsi="Times New Roman" w:cs="Times New Roman"/>
              </w:rPr>
              <w:t xml:space="preserve">Январь </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/890</w:t>
              </w:r>
              <w:r>
                <w:rPr>
                  <w:rFonts w:ascii="Times New Roman" w:hAnsi="Times New Roman"/>
                  <w:color w:val="0000FF"/>
                  <w:u w:val="single"/>
                </w:rPr>
                <w:t>b</w:t>
              </w:r>
              <w:r w:rsidRPr="00612D01">
                <w:rPr>
                  <w:rFonts w:ascii="Times New Roman" w:hAnsi="Times New Roman"/>
                  <w:color w:val="0000FF"/>
                  <w:u w:val="single"/>
                  <w:lang w:val="ru-RU"/>
                </w:rPr>
                <w:t>02</w:t>
              </w:r>
              <w:r>
                <w:rPr>
                  <w:rFonts w:ascii="Times New Roman" w:hAnsi="Times New Roman"/>
                  <w:color w:val="0000FF"/>
                  <w:u w:val="single"/>
                </w:rPr>
                <w:t>cf</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lastRenderedPageBreak/>
              <w:t>45</w:t>
            </w:r>
          </w:p>
        </w:tc>
        <w:tc>
          <w:tcPr>
            <w:tcW w:w="398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1126"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5743D6">
              <w:rPr>
                <w:rFonts w:ascii="Times New Roman" w:hAnsi="Times New Roman" w:cs="Times New Roman"/>
              </w:rPr>
              <w:t xml:space="preserve">Январь </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acbce</w:t>
              </w:r>
              <w:r w:rsidRPr="00612D01">
                <w:rPr>
                  <w:rFonts w:ascii="Times New Roman" w:hAnsi="Times New Roman"/>
                  <w:color w:val="0000FF"/>
                  <w:u w:val="single"/>
                  <w:lang w:val="ru-RU"/>
                </w:rPr>
                <w:t>296</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t>46</w:t>
            </w:r>
          </w:p>
        </w:tc>
        <w:tc>
          <w:tcPr>
            <w:tcW w:w="398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Роман-эпопея «Тихий Дон». Трагедия целого народа и судьба одного человека.Проблема гуманизма в эпопее</w:t>
            </w:r>
          </w:p>
        </w:tc>
        <w:tc>
          <w:tcPr>
            <w:tcW w:w="1126"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5743D6">
              <w:rPr>
                <w:rFonts w:ascii="Times New Roman" w:hAnsi="Times New Roman" w:cs="Times New Roman"/>
              </w:rPr>
              <w:t xml:space="preserve">Январь </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/6</w:t>
              </w:r>
              <w:r>
                <w:rPr>
                  <w:rFonts w:ascii="Times New Roman" w:hAnsi="Times New Roman"/>
                  <w:color w:val="0000FF"/>
                  <w:u w:val="single"/>
                </w:rPr>
                <w:t>a</w:t>
              </w:r>
              <w:r w:rsidRPr="00612D01">
                <w:rPr>
                  <w:rFonts w:ascii="Times New Roman" w:hAnsi="Times New Roman"/>
                  <w:color w:val="0000FF"/>
                  <w:u w:val="single"/>
                  <w:lang w:val="ru-RU"/>
                </w:rPr>
                <w:t>93</w:t>
              </w:r>
              <w:r>
                <w:rPr>
                  <w:rFonts w:ascii="Times New Roman" w:hAnsi="Times New Roman"/>
                  <w:color w:val="0000FF"/>
                  <w:u w:val="single"/>
                </w:rPr>
                <w:t>e</w:t>
              </w:r>
              <w:r w:rsidRPr="00612D01">
                <w:rPr>
                  <w:rFonts w:ascii="Times New Roman" w:hAnsi="Times New Roman"/>
                  <w:color w:val="0000FF"/>
                  <w:u w:val="single"/>
                  <w:lang w:val="ru-RU"/>
                </w:rPr>
                <w:t>6</w:t>
              </w:r>
              <w:r>
                <w:rPr>
                  <w:rFonts w:ascii="Times New Roman" w:hAnsi="Times New Roman"/>
                  <w:color w:val="0000FF"/>
                  <w:u w:val="single"/>
                </w:rPr>
                <w:t>c</w:t>
              </w:r>
              <w:r w:rsidRPr="00612D01">
                <w:rPr>
                  <w:rFonts w:ascii="Times New Roman" w:hAnsi="Times New Roman"/>
                  <w:color w:val="0000FF"/>
                  <w:u w:val="single"/>
                  <w:lang w:val="ru-RU"/>
                </w:rPr>
                <w:t>2</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t>47</w:t>
            </w:r>
          </w:p>
        </w:tc>
        <w:tc>
          <w:tcPr>
            <w:tcW w:w="398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Женские судьбы в романе «Тихий Дон». Роль пейзажа в произведении.Традиции Л. Н. Толстого в прозе М. А. Шолохова</w:t>
            </w:r>
          </w:p>
        </w:tc>
        <w:tc>
          <w:tcPr>
            <w:tcW w:w="1126"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5743D6">
              <w:rPr>
                <w:rFonts w:ascii="Times New Roman" w:hAnsi="Times New Roman" w:cs="Times New Roman"/>
              </w:rPr>
              <w:t xml:space="preserve">Январь </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c</w:t>
              </w:r>
              <w:r w:rsidRPr="00612D01">
                <w:rPr>
                  <w:rFonts w:ascii="Times New Roman" w:hAnsi="Times New Roman"/>
                  <w:color w:val="0000FF"/>
                  <w:u w:val="single"/>
                  <w:lang w:val="ru-RU"/>
                </w:rPr>
                <w:t>040</w:t>
              </w:r>
              <w:r>
                <w:rPr>
                  <w:rFonts w:ascii="Times New Roman" w:hAnsi="Times New Roman"/>
                  <w:color w:val="0000FF"/>
                  <w:u w:val="single"/>
                </w:rPr>
                <w:t>c</w:t>
              </w:r>
              <w:r w:rsidRPr="00612D01">
                <w:rPr>
                  <w:rFonts w:ascii="Times New Roman" w:hAnsi="Times New Roman"/>
                  <w:color w:val="0000FF"/>
                  <w:u w:val="single"/>
                  <w:lang w:val="ru-RU"/>
                </w:rPr>
                <w:t>9</w:t>
              </w:r>
              <w:r>
                <w:rPr>
                  <w:rFonts w:ascii="Times New Roman" w:hAnsi="Times New Roman"/>
                  <w:color w:val="0000FF"/>
                  <w:u w:val="single"/>
                </w:rPr>
                <w:t>af</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t>48</w:t>
            </w:r>
          </w:p>
        </w:tc>
        <w:tc>
          <w:tcPr>
            <w:tcW w:w="398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Развитие речи. Анализ эпизода романа-эпопеи М.Шолохова «Тихий Дон»</w:t>
            </w:r>
          </w:p>
        </w:tc>
        <w:tc>
          <w:tcPr>
            <w:tcW w:w="1126"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5743D6">
              <w:rPr>
                <w:rFonts w:ascii="Times New Roman" w:hAnsi="Times New Roman" w:cs="Times New Roman"/>
              </w:rPr>
              <w:t xml:space="preserve">Январь </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/8</w:t>
              </w:r>
              <w:r>
                <w:rPr>
                  <w:rFonts w:ascii="Times New Roman" w:hAnsi="Times New Roman"/>
                  <w:color w:val="0000FF"/>
                  <w:u w:val="single"/>
                </w:rPr>
                <w:t>b</w:t>
              </w:r>
              <w:r w:rsidRPr="00612D01">
                <w:rPr>
                  <w:rFonts w:ascii="Times New Roman" w:hAnsi="Times New Roman"/>
                  <w:color w:val="0000FF"/>
                  <w:u w:val="single"/>
                  <w:lang w:val="ru-RU"/>
                </w:rPr>
                <w:t>98</w:t>
              </w:r>
              <w:r>
                <w:rPr>
                  <w:rFonts w:ascii="Times New Roman" w:hAnsi="Times New Roman"/>
                  <w:color w:val="0000FF"/>
                  <w:u w:val="single"/>
                </w:rPr>
                <w:t>bae</w:t>
              </w:r>
              <w:r w:rsidRPr="00612D01">
                <w:rPr>
                  <w:rFonts w:ascii="Times New Roman" w:hAnsi="Times New Roman"/>
                  <w:color w:val="0000FF"/>
                  <w:u w:val="single"/>
                  <w:lang w:val="ru-RU"/>
                </w:rPr>
                <w:t>2</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t>49</w:t>
            </w:r>
          </w:p>
        </w:tc>
        <w:tc>
          <w:tcPr>
            <w:tcW w:w="398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Основные этапы жизни и творчества М.А.Булгакова. История создания произведения «Белая гвардия», «Мастер и Маргарита» (один роман по выбору)</w:t>
            </w:r>
          </w:p>
        </w:tc>
        <w:tc>
          <w:tcPr>
            <w:tcW w:w="1126"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5743D6">
              <w:rPr>
                <w:rFonts w:ascii="Times New Roman" w:hAnsi="Times New Roman" w:cs="Times New Roman"/>
              </w:rPr>
              <w:t xml:space="preserve">Январь </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/0</w:t>
              </w:r>
              <w:r>
                <w:rPr>
                  <w:rFonts w:ascii="Times New Roman" w:hAnsi="Times New Roman"/>
                  <w:color w:val="0000FF"/>
                  <w:u w:val="single"/>
                </w:rPr>
                <w:t>d</w:t>
              </w:r>
              <w:r w:rsidRPr="00612D01">
                <w:rPr>
                  <w:rFonts w:ascii="Times New Roman" w:hAnsi="Times New Roman"/>
                  <w:color w:val="0000FF"/>
                  <w:u w:val="single"/>
                  <w:lang w:val="ru-RU"/>
                </w:rPr>
                <w:t>0</w:t>
              </w:r>
              <w:r>
                <w:rPr>
                  <w:rFonts w:ascii="Times New Roman" w:hAnsi="Times New Roman"/>
                  <w:color w:val="0000FF"/>
                  <w:u w:val="single"/>
                </w:rPr>
                <w:t>b</w:t>
              </w:r>
              <w:r w:rsidRPr="00612D01">
                <w:rPr>
                  <w:rFonts w:ascii="Times New Roman" w:hAnsi="Times New Roman"/>
                  <w:color w:val="0000FF"/>
                  <w:u w:val="single"/>
                  <w:lang w:val="ru-RU"/>
                </w:rPr>
                <w:t>4</w:t>
              </w:r>
              <w:r>
                <w:rPr>
                  <w:rFonts w:ascii="Times New Roman" w:hAnsi="Times New Roman"/>
                  <w:color w:val="0000FF"/>
                  <w:u w:val="single"/>
                </w:rPr>
                <w:t>fa</w:t>
              </w:r>
              <w:r w:rsidRPr="00612D01">
                <w:rPr>
                  <w:rFonts w:ascii="Times New Roman" w:hAnsi="Times New Roman"/>
                  <w:color w:val="0000FF"/>
                  <w:u w:val="single"/>
                  <w:lang w:val="ru-RU"/>
                </w:rPr>
                <w:t>4</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t>50</w:t>
            </w:r>
          </w:p>
        </w:tc>
        <w:tc>
          <w:tcPr>
            <w:tcW w:w="3986" w:type="dxa"/>
            <w:tcMar>
              <w:top w:w="50" w:type="dxa"/>
              <w:left w:w="100" w:type="dxa"/>
            </w:tcMar>
            <w:vAlign w:val="center"/>
          </w:tcPr>
          <w:p w:rsidR="00612D01" w:rsidRDefault="00612D01" w:rsidP="00C9347E">
            <w:pPr>
              <w:spacing w:after="0"/>
              <w:ind w:left="135"/>
            </w:pPr>
            <w:r w:rsidRPr="00612D01">
              <w:rPr>
                <w:rFonts w:ascii="Times New Roman" w:hAnsi="Times New Roman"/>
                <w:color w:val="000000"/>
                <w:sz w:val="24"/>
                <w:lang w:val="ru-RU"/>
              </w:rPr>
              <w:t xml:space="preserve">Своеобразие жанра и композиции. Многомерность исторического пространства в романе «Белая гвардия», «Мастер и Маргарита» (один роман по выбору) . </w:t>
            </w:r>
            <w:r>
              <w:rPr>
                <w:rFonts w:ascii="Times New Roman" w:hAnsi="Times New Roman"/>
                <w:color w:val="000000"/>
                <w:sz w:val="24"/>
              </w:rPr>
              <w:t>Система образов</w:t>
            </w:r>
          </w:p>
        </w:tc>
        <w:tc>
          <w:tcPr>
            <w:tcW w:w="1126" w:type="dxa"/>
            <w:tcMar>
              <w:top w:w="50" w:type="dxa"/>
              <w:left w:w="100" w:type="dxa"/>
            </w:tcMar>
            <w:vAlign w:val="center"/>
          </w:tcPr>
          <w:p w:rsidR="00612D01" w:rsidRDefault="00612D01" w:rsidP="00C934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5743D6">
              <w:rPr>
                <w:rFonts w:ascii="Times New Roman" w:hAnsi="Times New Roman" w:cs="Times New Roman"/>
              </w:rPr>
              <w:t xml:space="preserve">Январь </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/93360</w:t>
              </w:r>
              <w:r>
                <w:rPr>
                  <w:rFonts w:ascii="Times New Roman" w:hAnsi="Times New Roman"/>
                  <w:color w:val="0000FF"/>
                  <w:u w:val="single"/>
                </w:rPr>
                <w:t>d</w:t>
              </w:r>
              <w:r w:rsidRPr="00612D01">
                <w:rPr>
                  <w:rFonts w:ascii="Times New Roman" w:hAnsi="Times New Roman"/>
                  <w:color w:val="0000FF"/>
                  <w:u w:val="single"/>
                  <w:lang w:val="ru-RU"/>
                </w:rPr>
                <w:t>41</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t>51</w:t>
            </w:r>
          </w:p>
        </w:tc>
        <w:tc>
          <w:tcPr>
            <w:tcW w:w="398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Проблема выбора нравственной и гражданской позиции в романе «Белая гвардия», «Мастер и </w:t>
            </w:r>
            <w:r w:rsidRPr="00612D01">
              <w:rPr>
                <w:rFonts w:ascii="Times New Roman" w:hAnsi="Times New Roman"/>
                <w:color w:val="000000"/>
                <w:sz w:val="24"/>
                <w:lang w:val="ru-RU"/>
              </w:rPr>
              <w:lastRenderedPageBreak/>
              <w:t>Маргарита» (один роман по выбору)</w:t>
            </w:r>
          </w:p>
        </w:tc>
        <w:tc>
          <w:tcPr>
            <w:tcW w:w="1126"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5743D6">
              <w:rPr>
                <w:rFonts w:ascii="Times New Roman" w:hAnsi="Times New Roman" w:cs="Times New Roman"/>
              </w:rPr>
              <w:t xml:space="preserve">Январь </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/860403</w:t>
              </w:r>
              <w:r>
                <w:rPr>
                  <w:rFonts w:ascii="Times New Roman" w:hAnsi="Times New Roman"/>
                  <w:color w:val="0000FF"/>
                  <w:u w:val="single"/>
                </w:rPr>
                <w:t>c</w:t>
              </w:r>
              <w:r w:rsidRPr="00612D01">
                <w:rPr>
                  <w:rFonts w:ascii="Times New Roman" w:hAnsi="Times New Roman"/>
                  <w:color w:val="0000FF"/>
                  <w:u w:val="single"/>
                  <w:lang w:val="ru-RU"/>
                </w:rPr>
                <w:t>1</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lastRenderedPageBreak/>
              <w:t>52</w:t>
            </w:r>
          </w:p>
        </w:tc>
        <w:tc>
          <w:tcPr>
            <w:tcW w:w="398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Эпическая широта изображенной панорамы и лиризм размышлений повествователя.Смысл финала романа «Белая гвардия», «Мастер и Маргарита» (один роман по выбору)</w:t>
            </w:r>
          </w:p>
        </w:tc>
        <w:tc>
          <w:tcPr>
            <w:tcW w:w="1126"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5743D6">
              <w:rPr>
                <w:rFonts w:ascii="Times New Roman" w:hAnsi="Times New Roman" w:cs="Times New Roman"/>
              </w:rPr>
              <w:t xml:space="preserve">Январь </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/63</w:t>
              </w:r>
              <w:r>
                <w:rPr>
                  <w:rFonts w:ascii="Times New Roman" w:hAnsi="Times New Roman"/>
                  <w:color w:val="0000FF"/>
                  <w:u w:val="single"/>
                </w:rPr>
                <w:t>ce</w:t>
              </w:r>
              <w:r w:rsidRPr="00612D01">
                <w:rPr>
                  <w:rFonts w:ascii="Times New Roman" w:hAnsi="Times New Roman"/>
                  <w:color w:val="0000FF"/>
                  <w:u w:val="single"/>
                  <w:lang w:val="ru-RU"/>
                </w:rPr>
                <w:t>8</w:t>
              </w:r>
              <w:r>
                <w:rPr>
                  <w:rFonts w:ascii="Times New Roman" w:hAnsi="Times New Roman"/>
                  <w:color w:val="0000FF"/>
                  <w:u w:val="single"/>
                </w:rPr>
                <w:t>fb</w:t>
              </w:r>
              <w:r w:rsidRPr="00612D01">
                <w:rPr>
                  <w:rFonts w:ascii="Times New Roman" w:hAnsi="Times New Roman"/>
                  <w:color w:val="0000FF"/>
                  <w:u w:val="single"/>
                  <w:lang w:val="ru-RU"/>
                </w:rPr>
                <w:t>9</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t>53</w:t>
            </w:r>
          </w:p>
        </w:tc>
        <w:tc>
          <w:tcPr>
            <w:tcW w:w="398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Развитие речи. Подготовка к домашнему сочинению на литературную тему по творчеству М.А.Шолохова и М.А.Булгакова (по выбору)</w:t>
            </w:r>
          </w:p>
        </w:tc>
        <w:tc>
          <w:tcPr>
            <w:tcW w:w="1126"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vAlign w:val="center"/>
          </w:tcPr>
          <w:p w:rsidR="00612D01" w:rsidRDefault="00612D01" w:rsidP="00C9347E">
            <w:pPr>
              <w:spacing w:after="0"/>
              <w:ind w:left="135"/>
            </w:pPr>
            <w:r w:rsidRPr="00A059A8">
              <w:rPr>
                <w:rFonts w:ascii="Times New Roman" w:hAnsi="Times New Roman" w:cs="Times New Roman"/>
              </w:rPr>
              <w:t xml:space="preserve">Февраль </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dd</w:t>
              </w:r>
              <w:r w:rsidRPr="00612D01">
                <w:rPr>
                  <w:rFonts w:ascii="Times New Roman" w:hAnsi="Times New Roman"/>
                  <w:color w:val="0000FF"/>
                  <w:u w:val="single"/>
                  <w:lang w:val="ru-RU"/>
                </w:rPr>
                <w:t>9</w:t>
              </w:r>
              <w:r>
                <w:rPr>
                  <w:rFonts w:ascii="Times New Roman" w:hAnsi="Times New Roman"/>
                  <w:color w:val="0000FF"/>
                  <w:u w:val="single"/>
                </w:rPr>
                <w:t>efd</w:t>
              </w:r>
              <w:r w:rsidRPr="00612D01">
                <w:rPr>
                  <w:rFonts w:ascii="Times New Roman" w:hAnsi="Times New Roman"/>
                  <w:color w:val="0000FF"/>
                  <w:u w:val="single"/>
                  <w:lang w:val="ru-RU"/>
                </w:rPr>
                <w:t>3</w:t>
              </w:r>
              <w:r>
                <w:rPr>
                  <w:rFonts w:ascii="Times New Roman" w:hAnsi="Times New Roman"/>
                  <w:color w:val="0000FF"/>
                  <w:u w:val="single"/>
                </w:rPr>
                <w:t>f</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t>54</w:t>
            </w:r>
          </w:p>
        </w:tc>
        <w:tc>
          <w:tcPr>
            <w:tcW w:w="3986" w:type="dxa"/>
            <w:tcMar>
              <w:top w:w="50" w:type="dxa"/>
              <w:left w:w="100" w:type="dxa"/>
            </w:tcMar>
            <w:vAlign w:val="center"/>
          </w:tcPr>
          <w:p w:rsidR="00612D01" w:rsidRDefault="00612D01" w:rsidP="00C9347E">
            <w:pPr>
              <w:spacing w:after="0"/>
              <w:ind w:left="135"/>
            </w:pPr>
            <w:r w:rsidRPr="00612D01">
              <w:rPr>
                <w:rFonts w:ascii="Times New Roman" w:hAnsi="Times New Roman"/>
                <w:color w:val="000000"/>
                <w:sz w:val="24"/>
                <w:lang w:val="ru-RU"/>
              </w:rPr>
              <w:t xml:space="preserve">Картины жизни и творчества А.Платонова. Утопические идеи произведений писателя. </w:t>
            </w:r>
            <w:r>
              <w:rPr>
                <w:rFonts w:ascii="Times New Roman" w:hAnsi="Times New Roman"/>
                <w:color w:val="000000"/>
                <w:sz w:val="24"/>
              </w:rPr>
              <w:t>Особый тип платоновского героя</w:t>
            </w:r>
          </w:p>
        </w:tc>
        <w:tc>
          <w:tcPr>
            <w:tcW w:w="1126" w:type="dxa"/>
            <w:tcMar>
              <w:top w:w="50" w:type="dxa"/>
              <w:left w:w="100" w:type="dxa"/>
            </w:tcMar>
            <w:vAlign w:val="center"/>
          </w:tcPr>
          <w:p w:rsidR="00612D01" w:rsidRDefault="00612D01" w:rsidP="00C934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605B12">
              <w:rPr>
                <w:rFonts w:ascii="Times New Roman" w:hAnsi="Times New Roman" w:cs="Times New Roman"/>
              </w:rPr>
              <w:t xml:space="preserve">Февраль </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/111</w:t>
              </w:r>
              <w:r>
                <w:rPr>
                  <w:rFonts w:ascii="Times New Roman" w:hAnsi="Times New Roman"/>
                  <w:color w:val="0000FF"/>
                  <w:u w:val="single"/>
                </w:rPr>
                <w:t>c</w:t>
              </w:r>
              <w:r w:rsidRPr="00612D01">
                <w:rPr>
                  <w:rFonts w:ascii="Times New Roman" w:hAnsi="Times New Roman"/>
                  <w:color w:val="0000FF"/>
                  <w:u w:val="single"/>
                  <w:lang w:val="ru-RU"/>
                </w:rPr>
                <w:t>4</w:t>
              </w:r>
              <w:r>
                <w:rPr>
                  <w:rFonts w:ascii="Times New Roman" w:hAnsi="Times New Roman"/>
                  <w:color w:val="0000FF"/>
                  <w:u w:val="single"/>
                </w:rPr>
                <w:t>d</w:t>
              </w:r>
              <w:r w:rsidRPr="00612D01">
                <w:rPr>
                  <w:rFonts w:ascii="Times New Roman" w:hAnsi="Times New Roman"/>
                  <w:color w:val="0000FF"/>
                  <w:u w:val="single"/>
                  <w:lang w:val="ru-RU"/>
                </w:rPr>
                <w:t>0</w:t>
              </w:r>
              <w:r>
                <w:rPr>
                  <w:rFonts w:ascii="Times New Roman" w:hAnsi="Times New Roman"/>
                  <w:color w:val="0000FF"/>
                  <w:u w:val="single"/>
                </w:rPr>
                <w:t>a</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t>55</w:t>
            </w:r>
          </w:p>
        </w:tc>
        <w:tc>
          <w:tcPr>
            <w:tcW w:w="3986" w:type="dxa"/>
            <w:tcMar>
              <w:top w:w="50" w:type="dxa"/>
              <w:left w:w="100" w:type="dxa"/>
            </w:tcMar>
            <w:vAlign w:val="center"/>
          </w:tcPr>
          <w:p w:rsidR="00612D01" w:rsidRDefault="00612D01" w:rsidP="00C9347E">
            <w:pPr>
              <w:spacing w:after="0"/>
              <w:ind w:left="135"/>
            </w:pPr>
            <w:r w:rsidRPr="00612D01">
              <w:rPr>
                <w:rFonts w:ascii="Times New Roman" w:hAnsi="Times New Roman"/>
                <w:color w:val="000000"/>
                <w:sz w:val="24"/>
                <w:lang w:val="ru-RU"/>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r>
              <w:rPr>
                <w:rFonts w:ascii="Times New Roman" w:hAnsi="Times New Roman"/>
                <w:color w:val="000000"/>
                <w:sz w:val="24"/>
              </w:rPr>
              <w:t>Самобытность языка и стиля писателя</w:t>
            </w:r>
          </w:p>
        </w:tc>
        <w:tc>
          <w:tcPr>
            <w:tcW w:w="1126" w:type="dxa"/>
            <w:tcMar>
              <w:top w:w="50" w:type="dxa"/>
              <w:left w:w="100" w:type="dxa"/>
            </w:tcMar>
            <w:vAlign w:val="center"/>
          </w:tcPr>
          <w:p w:rsidR="00612D01" w:rsidRDefault="00612D01" w:rsidP="00C934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605B12">
              <w:rPr>
                <w:rFonts w:ascii="Times New Roman" w:hAnsi="Times New Roman" w:cs="Times New Roman"/>
              </w:rPr>
              <w:t xml:space="preserve">Февраль </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/15</w:t>
              </w:r>
              <w:r>
                <w:rPr>
                  <w:rFonts w:ascii="Times New Roman" w:hAnsi="Times New Roman"/>
                  <w:color w:val="0000FF"/>
                  <w:u w:val="single"/>
                </w:rPr>
                <w:t>c</w:t>
              </w:r>
              <w:r w:rsidRPr="00612D01">
                <w:rPr>
                  <w:rFonts w:ascii="Times New Roman" w:hAnsi="Times New Roman"/>
                  <w:color w:val="0000FF"/>
                  <w:u w:val="single"/>
                  <w:lang w:val="ru-RU"/>
                </w:rPr>
                <w:t>7</w:t>
              </w:r>
              <w:r>
                <w:rPr>
                  <w:rFonts w:ascii="Times New Roman" w:hAnsi="Times New Roman"/>
                  <w:color w:val="0000FF"/>
                  <w:u w:val="single"/>
                </w:rPr>
                <w:t>c</w:t>
              </w:r>
              <w:r w:rsidRPr="00612D01">
                <w:rPr>
                  <w:rFonts w:ascii="Times New Roman" w:hAnsi="Times New Roman"/>
                  <w:color w:val="0000FF"/>
                  <w:u w:val="single"/>
                  <w:lang w:val="ru-RU"/>
                </w:rPr>
                <w:t>0</w:t>
              </w:r>
              <w:r>
                <w:rPr>
                  <w:rFonts w:ascii="Times New Roman" w:hAnsi="Times New Roman"/>
                  <w:color w:val="0000FF"/>
                  <w:u w:val="single"/>
                </w:rPr>
                <w:t>d</w:t>
              </w:r>
              <w:r w:rsidRPr="00612D01">
                <w:rPr>
                  <w:rFonts w:ascii="Times New Roman" w:hAnsi="Times New Roman"/>
                  <w:color w:val="0000FF"/>
                  <w:u w:val="single"/>
                  <w:lang w:val="ru-RU"/>
                </w:rPr>
                <w:t>1</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t>56</w:t>
            </w:r>
          </w:p>
        </w:tc>
        <w:tc>
          <w:tcPr>
            <w:tcW w:w="398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Страницы жизни и творчества А.Т.Твардовского. Тематика и проблематика произведений автора (не менее трёх по выбору)</w:t>
            </w:r>
          </w:p>
        </w:tc>
        <w:tc>
          <w:tcPr>
            <w:tcW w:w="1126"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605B12">
              <w:rPr>
                <w:rFonts w:ascii="Times New Roman" w:hAnsi="Times New Roman" w:cs="Times New Roman"/>
              </w:rPr>
              <w:t xml:space="preserve">Февраль </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/3</w:t>
              </w:r>
              <w:r>
                <w:rPr>
                  <w:rFonts w:ascii="Times New Roman" w:hAnsi="Times New Roman"/>
                  <w:color w:val="0000FF"/>
                  <w:u w:val="single"/>
                </w:rPr>
                <w:t>d</w:t>
              </w:r>
              <w:r w:rsidRPr="00612D01">
                <w:rPr>
                  <w:rFonts w:ascii="Times New Roman" w:hAnsi="Times New Roman"/>
                  <w:color w:val="0000FF"/>
                  <w:u w:val="single"/>
                  <w:lang w:val="ru-RU"/>
                </w:rPr>
                <w:t>2</w:t>
              </w:r>
              <w:r>
                <w:rPr>
                  <w:rFonts w:ascii="Times New Roman" w:hAnsi="Times New Roman"/>
                  <w:color w:val="0000FF"/>
                  <w:u w:val="single"/>
                </w:rPr>
                <w:t>cc</w:t>
              </w:r>
              <w:r w:rsidRPr="00612D01">
                <w:rPr>
                  <w:rFonts w:ascii="Times New Roman" w:hAnsi="Times New Roman"/>
                  <w:color w:val="0000FF"/>
                  <w:u w:val="single"/>
                  <w:lang w:val="ru-RU"/>
                </w:rPr>
                <w:t>5</w:t>
              </w:r>
              <w:r>
                <w:rPr>
                  <w:rFonts w:ascii="Times New Roman" w:hAnsi="Times New Roman"/>
                  <w:color w:val="0000FF"/>
                  <w:u w:val="single"/>
                </w:rPr>
                <w:t>fb</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lastRenderedPageBreak/>
              <w:t>57</w:t>
            </w:r>
          </w:p>
        </w:tc>
        <w:tc>
          <w:tcPr>
            <w:tcW w:w="398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Поэт и время. Основные мотивы лирики Твардовского. Тема Великой Отечественной войны («Памяти матери» («В краю, куда их вывезли гуртом…»), «Я знаю, никакой моей вины…» и др.)</w:t>
            </w:r>
          </w:p>
        </w:tc>
        <w:tc>
          <w:tcPr>
            <w:tcW w:w="1126"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605B12">
              <w:rPr>
                <w:rFonts w:ascii="Times New Roman" w:hAnsi="Times New Roman" w:cs="Times New Roman"/>
              </w:rPr>
              <w:t xml:space="preserve">Февраль </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db</w:t>
              </w:r>
              <w:r w:rsidRPr="00612D01">
                <w:rPr>
                  <w:rFonts w:ascii="Times New Roman" w:hAnsi="Times New Roman"/>
                  <w:color w:val="0000FF"/>
                  <w:u w:val="single"/>
                  <w:lang w:val="ru-RU"/>
                </w:rPr>
                <w:t>2</w:t>
              </w:r>
              <w:r>
                <w:rPr>
                  <w:rFonts w:ascii="Times New Roman" w:hAnsi="Times New Roman"/>
                  <w:color w:val="0000FF"/>
                  <w:u w:val="single"/>
                </w:rPr>
                <w:t>e</w:t>
              </w:r>
              <w:r w:rsidRPr="00612D01">
                <w:rPr>
                  <w:rFonts w:ascii="Times New Roman" w:hAnsi="Times New Roman"/>
                  <w:color w:val="0000FF"/>
                  <w:u w:val="single"/>
                  <w:lang w:val="ru-RU"/>
                </w:rPr>
                <w:t>52</w:t>
              </w:r>
              <w:r>
                <w:rPr>
                  <w:rFonts w:ascii="Times New Roman" w:hAnsi="Times New Roman"/>
                  <w:color w:val="0000FF"/>
                  <w:u w:val="single"/>
                </w:rPr>
                <w:t>d</w:t>
              </w:r>
              <w:r w:rsidRPr="00612D01">
                <w:rPr>
                  <w:rFonts w:ascii="Times New Roman" w:hAnsi="Times New Roman"/>
                  <w:color w:val="0000FF"/>
                  <w:u w:val="single"/>
                  <w:lang w:val="ru-RU"/>
                </w:rPr>
                <w:t>0</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t>58</w:t>
            </w:r>
          </w:p>
        </w:tc>
        <w:tc>
          <w:tcPr>
            <w:tcW w:w="398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Тема памяти. Доверительность и исповедальность лирической интонации Твардовского («Дробится рваный цоколь монумента...» и др.)</w:t>
            </w:r>
          </w:p>
        </w:tc>
        <w:tc>
          <w:tcPr>
            <w:tcW w:w="1126"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605B12">
              <w:rPr>
                <w:rFonts w:ascii="Times New Roman" w:hAnsi="Times New Roman" w:cs="Times New Roman"/>
              </w:rPr>
              <w:t xml:space="preserve">Февраль </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/08</w:t>
              </w:r>
              <w:r>
                <w:rPr>
                  <w:rFonts w:ascii="Times New Roman" w:hAnsi="Times New Roman"/>
                  <w:color w:val="0000FF"/>
                  <w:u w:val="single"/>
                </w:rPr>
                <w:t>e</w:t>
              </w:r>
              <w:r w:rsidRPr="00612D01">
                <w:rPr>
                  <w:rFonts w:ascii="Times New Roman" w:hAnsi="Times New Roman"/>
                  <w:color w:val="0000FF"/>
                  <w:u w:val="single"/>
                  <w:lang w:val="ru-RU"/>
                </w:rPr>
                <w:t>859</w:t>
              </w:r>
              <w:r>
                <w:rPr>
                  <w:rFonts w:ascii="Times New Roman" w:hAnsi="Times New Roman"/>
                  <w:color w:val="0000FF"/>
                  <w:u w:val="single"/>
                </w:rPr>
                <w:t>b</w:t>
              </w:r>
              <w:r w:rsidRPr="00612D01">
                <w:rPr>
                  <w:rFonts w:ascii="Times New Roman" w:hAnsi="Times New Roman"/>
                  <w:color w:val="0000FF"/>
                  <w:u w:val="single"/>
                  <w:lang w:val="ru-RU"/>
                </w:rPr>
                <w:t>2</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t>59</w:t>
            </w:r>
          </w:p>
        </w:tc>
        <w:tc>
          <w:tcPr>
            <w:tcW w:w="3986" w:type="dxa"/>
            <w:tcMar>
              <w:top w:w="50" w:type="dxa"/>
              <w:left w:w="100" w:type="dxa"/>
            </w:tcMar>
            <w:vAlign w:val="center"/>
          </w:tcPr>
          <w:p w:rsidR="00612D01" w:rsidRDefault="00612D01" w:rsidP="00C9347E">
            <w:pPr>
              <w:spacing w:after="0"/>
              <w:ind w:left="135"/>
            </w:pPr>
            <w:r w:rsidRPr="00612D01">
              <w:rPr>
                <w:rFonts w:ascii="Times New Roman" w:hAnsi="Times New Roman"/>
                <w:color w:val="000000"/>
                <w:sz w:val="24"/>
                <w:lang w:val="ru-RU"/>
              </w:rPr>
              <w:t xml:space="preserve">Тема Великой Отечественной войны в прозе (обзор). </w:t>
            </w:r>
            <w:r>
              <w:rPr>
                <w:rFonts w:ascii="Times New Roman" w:hAnsi="Times New Roman"/>
                <w:color w:val="000000"/>
                <w:sz w:val="24"/>
              </w:rPr>
              <w:t>Человек на войне</w:t>
            </w:r>
          </w:p>
        </w:tc>
        <w:tc>
          <w:tcPr>
            <w:tcW w:w="1126" w:type="dxa"/>
            <w:tcMar>
              <w:top w:w="50" w:type="dxa"/>
              <w:left w:w="100" w:type="dxa"/>
            </w:tcMar>
            <w:vAlign w:val="center"/>
          </w:tcPr>
          <w:p w:rsidR="00612D01" w:rsidRDefault="00612D01" w:rsidP="00C934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605B12">
              <w:rPr>
                <w:rFonts w:ascii="Times New Roman" w:hAnsi="Times New Roman" w:cs="Times New Roman"/>
              </w:rPr>
              <w:t xml:space="preserve">Февраль </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a</w:t>
              </w:r>
              <w:r w:rsidRPr="00612D01">
                <w:rPr>
                  <w:rFonts w:ascii="Times New Roman" w:hAnsi="Times New Roman"/>
                  <w:color w:val="0000FF"/>
                  <w:u w:val="single"/>
                  <w:lang w:val="ru-RU"/>
                </w:rPr>
                <w:t>099</w:t>
              </w:r>
              <w:r>
                <w:rPr>
                  <w:rFonts w:ascii="Times New Roman" w:hAnsi="Times New Roman"/>
                  <w:color w:val="0000FF"/>
                  <w:u w:val="single"/>
                </w:rPr>
                <w:t>e</w:t>
              </w:r>
              <w:r w:rsidRPr="00612D01">
                <w:rPr>
                  <w:rFonts w:ascii="Times New Roman" w:hAnsi="Times New Roman"/>
                  <w:color w:val="0000FF"/>
                  <w:u w:val="single"/>
                  <w:lang w:val="ru-RU"/>
                </w:rPr>
                <w:t>7</w:t>
              </w:r>
              <w:r>
                <w:rPr>
                  <w:rFonts w:ascii="Times New Roman" w:hAnsi="Times New Roman"/>
                  <w:color w:val="0000FF"/>
                  <w:u w:val="single"/>
                </w:rPr>
                <w:t>e</w:t>
              </w:r>
              <w:r w:rsidRPr="00612D01">
                <w:rPr>
                  <w:rFonts w:ascii="Times New Roman" w:hAnsi="Times New Roman"/>
                  <w:color w:val="0000FF"/>
                  <w:u w:val="single"/>
                  <w:lang w:val="ru-RU"/>
                </w:rPr>
                <w:t>7</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t>60</w:t>
            </w:r>
          </w:p>
        </w:tc>
        <w:tc>
          <w:tcPr>
            <w:tcW w:w="3986" w:type="dxa"/>
            <w:tcMar>
              <w:top w:w="50" w:type="dxa"/>
              <w:left w:w="100" w:type="dxa"/>
            </w:tcMar>
            <w:vAlign w:val="center"/>
          </w:tcPr>
          <w:p w:rsidR="00612D01" w:rsidRDefault="00612D01" w:rsidP="00C9347E">
            <w:pPr>
              <w:spacing w:after="0"/>
              <w:ind w:left="135"/>
            </w:pPr>
            <w:r w:rsidRPr="00612D01">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1126" w:type="dxa"/>
            <w:tcMar>
              <w:top w:w="50" w:type="dxa"/>
              <w:left w:w="100" w:type="dxa"/>
            </w:tcMar>
            <w:vAlign w:val="center"/>
          </w:tcPr>
          <w:p w:rsidR="00612D01" w:rsidRDefault="00612D01" w:rsidP="00C934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605B12">
              <w:rPr>
                <w:rFonts w:ascii="Times New Roman" w:hAnsi="Times New Roman" w:cs="Times New Roman"/>
              </w:rPr>
              <w:t xml:space="preserve">Февраль </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a</w:t>
              </w:r>
              <w:r w:rsidRPr="00612D01">
                <w:rPr>
                  <w:rFonts w:ascii="Times New Roman" w:hAnsi="Times New Roman"/>
                  <w:color w:val="0000FF"/>
                  <w:u w:val="single"/>
                  <w:lang w:val="ru-RU"/>
                </w:rPr>
                <w:t>6067</w:t>
              </w:r>
              <w:r>
                <w:rPr>
                  <w:rFonts w:ascii="Times New Roman" w:hAnsi="Times New Roman"/>
                  <w:color w:val="0000FF"/>
                  <w:u w:val="single"/>
                </w:rPr>
                <w:t>eaf</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t>61</w:t>
            </w:r>
          </w:p>
        </w:tc>
        <w:tc>
          <w:tcPr>
            <w:tcW w:w="398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1126"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605B12">
              <w:rPr>
                <w:rFonts w:ascii="Times New Roman" w:hAnsi="Times New Roman" w:cs="Times New Roman"/>
              </w:rPr>
              <w:t xml:space="preserve">Февраль </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/2</w:t>
              </w:r>
              <w:r>
                <w:rPr>
                  <w:rFonts w:ascii="Times New Roman" w:hAnsi="Times New Roman"/>
                  <w:color w:val="0000FF"/>
                  <w:u w:val="single"/>
                </w:rPr>
                <w:t>b</w:t>
              </w:r>
              <w:r w:rsidRPr="00612D01">
                <w:rPr>
                  <w:rFonts w:ascii="Times New Roman" w:hAnsi="Times New Roman"/>
                  <w:color w:val="0000FF"/>
                  <w:u w:val="single"/>
                  <w:lang w:val="ru-RU"/>
                </w:rPr>
                <w:t>980</w:t>
              </w:r>
              <w:r>
                <w:rPr>
                  <w:rFonts w:ascii="Times New Roman" w:hAnsi="Times New Roman"/>
                  <w:color w:val="0000FF"/>
                  <w:u w:val="single"/>
                </w:rPr>
                <w:t>c</w:t>
              </w:r>
              <w:r w:rsidRPr="00612D01">
                <w:rPr>
                  <w:rFonts w:ascii="Times New Roman" w:hAnsi="Times New Roman"/>
                  <w:color w:val="0000FF"/>
                  <w:u w:val="single"/>
                  <w:lang w:val="ru-RU"/>
                </w:rPr>
                <w:t>33</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t>62</w:t>
            </w:r>
          </w:p>
        </w:tc>
        <w:tc>
          <w:tcPr>
            <w:tcW w:w="3986" w:type="dxa"/>
            <w:tcMar>
              <w:top w:w="50" w:type="dxa"/>
              <w:left w:w="100" w:type="dxa"/>
            </w:tcMar>
            <w:vAlign w:val="center"/>
          </w:tcPr>
          <w:p w:rsidR="00612D01" w:rsidRDefault="00612D01" w:rsidP="00C9347E">
            <w:pPr>
              <w:spacing w:after="0"/>
              <w:ind w:left="135"/>
            </w:pPr>
            <w:r w:rsidRPr="00612D01">
              <w:rPr>
                <w:rFonts w:ascii="Times New Roman" w:hAnsi="Times New Roman"/>
                <w:color w:val="000000"/>
                <w:sz w:val="24"/>
                <w:lang w:val="ru-RU"/>
              </w:rPr>
              <w:t xml:space="preserve">Страницы жизни и творчества А.А.Фадеева. История создания романа «Молодая гвардия». </w:t>
            </w:r>
            <w:r>
              <w:rPr>
                <w:rFonts w:ascii="Times New Roman" w:hAnsi="Times New Roman"/>
                <w:color w:val="000000"/>
                <w:sz w:val="24"/>
              </w:rPr>
              <w:t>Жизненная правда и художественный вымысел</w:t>
            </w:r>
          </w:p>
        </w:tc>
        <w:tc>
          <w:tcPr>
            <w:tcW w:w="1126" w:type="dxa"/>
            <w:tcMar>
              <w:top w:w="50" w:type="dxa"/>
              <w:left w:w="100" w:type="dxa"/>
            </w:tcMar>
            <w:vAlign w:val="center"/>
          </w:tcPr>
          <w:p w:rsidR="00612D01" w:rsidRDefault="00612D01" w:rsidP="00C934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605B12">
              <w:rPr>
                <w:rFonts w:ascii="Times New Roman" w:hAnsi="Times New Roman" w:cs="Times New Roman"/>
              </w:rPr>
              <w:t xml:space="preserve">Февраль </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b</w:t>
              </w:r>
              <w:r w:rsidRPr="00612D01">
                <w:rPr>
                  <w:rFonts w:ascii="Times New Roman" w:hAnsi="Times New Roman"/>
                  <w:color w:val="0000FF"/>
                  <w:u w:val="single"/>
                  <w:lang w:val="ru-RU"/>
                </w:rPr>
                <w:t>60</w:t>
              </w:r>
              <w:r>
                <w:rPr>
                  <w:rFonts w:ascii="Times New Roman" w:hAnsi="Times New Roman"/>
                  <w:color w:val="0000FF"/>
                  <w:u w:val="single"/>
                </w:rPr>
                <w:t>d</w:t>
              </w:r>
              <w:r w:rsidRPr="00612D01">
                <w:rPr>
                  <w:rFonts w:ascii="Times New Roman" w:hAnsi="Times New Roman"/>
                  <w:color w:val="0000FF"/>
                  <w:u w:val="single"/>
                  <w:lang w:val="ru-RU"/>
                </w:rPr>
                <w:t>6962</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t>63</w:t>
            </w:r>
          </w:p>
        </w:tc>
        <w:tc>
          <w:tcPr>
            <w:tcW w:w="3986" w:type="dxa"/>
            <w:tcMar>
              <w:top w:w="50" w:type="dxa"/>
              <w:left w:w="100" w:type="dxa"/>
            </w:tcMar>
            <w:vAlign w:val="center"/>
          </w:tcPr>
          <w:p w:rsidR="00612D01" w:rsidRDefault="00612D01" w:rsidP="00C9347E">
            <w:pPr>
              <w:spacing w:after="0"/>
              <w:ind w:left="135"/>
            </w:pPr>
            <w:r w:rsidRPr="00612D01">
              <w:rPr>
                <w:rFonts w:ascii="Times New Roman" w:hAnsi="Times New Roman"/>
                <w:color w:val="000000"/>
                <w:sz w:val="24"/>
                <w:lang w:val="ru-RU"/>
              </w:rPr>
              <w:t xml:space="preserve">Система образов в романе </w:t>
            </w:r>
            <w:r w:rsidRPr="00612D01">
              <w:rPr>
                <w:rFonts w:ascii="Times New Roman" w:hAnsi="Times New Roman"/>
                <w:color w:val="000000"/>
                <w:sz w:val="24"/>
                <w:lang w:val="ru-RU"/>
              </w:rPr>
              <w:lastRenderedPageBreak/>
              <w:t xml:space="preserve">«Молодая гвардия». </w:t>
            </w:r>
            <w:r>
              <w:rPr>
                <w:rFonts w:ascii="Times New Roman" w:hAnsi="Times New Roman"/>
                <w:color w:val="000000"/>
                <w:sz w:val="24"/>
              </w:rPr>
              <w:t>Героизм и мужество молодогвардейцев</w:t>
            </w:r>
          </w:p>
        </w:tc>
        <w:tc>
          <w:tcPr>
            <w:tcW w:w="1126" w:type="dxa"/>
            <w:tcMar>
              <w:top w:w="50" w:type="dxa"/>
              <w:left w:w="100" w:type="dxa"/>
            </w:tcMar>
            <w:vAlign w:val="center"/>
          </w:tcPr>
          <w:p w:rsidR="00612D01" w:rsidRDefault="00612D01" w:rsidP="00C9347E">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605B12">
              <w:rPr>
                <w:rFonts w:ascii="Times New Roman" w:hAnsi="Times New Roman" w:cs="Times New Roman"/>
              </w:rPr>
              <w:t xml:space="preserve">Февраль </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/34</w:t>
              </w:r>
              <w:r>
                <w:rPr>
                  <w:rFonts w:ascii="Times New Roman" w:hAnsi="Times New Roman"/>
                  <w:color w:val="0000FF"/>
                  <w:u w:val="single"/>
                </w:rPr>
                <w:t>b</w:t>
              </w:r>
              <w:r w:rsidRPr="00612D01">
                <w:rPr>
                  <w:rFonts w:ascii="Times New Roman" w:hAnsi="Times New Roman"/>
                  <w:color w:val="0000FF"/>
                  <w:u w:val="single"/>
                  <w:lang w:val="ru-RU"/>
                </w:rPr>
                <w:t>4</w:t>
              </w:r>
              <w:r>
                <w:rPr>
                  <w:rFonts w:ascii="Times New Roman" w:hAnsi="Times New Roman"/>
                  <w:color w:val="0000FF"/>
                  <w:u w:val="single"/>
                </w:rPr>
                <w:t>e</w:t>
              </w:r>
              <w:r w:rsidRPr="00612D01">
                <w:rPr>
                  <w:rFonts w:ascii="Times New Roman" w:hAnsi="Times New Roman"/>
                  <w:color w:val="0000FF"/>
                  <w:u w:val="single"/>
                  <w:lang w:val="ru-RU"/>
                </w:rPr>
                <w:t>709</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lastRenderedPageBreak/>
              <w:t>64</w:t>
            </w:r>
          </w:p>
        </w:tc>
        <w:tc>
          <w:tcPr>
            <w:tcW w:w="398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1126"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605B12">
              <w:rPr>
                <w:rFonts w:ascii="Times New Roman" w:hAnsi="Times New Roman" w:cs="Times New Roman"/>
              </w:rPr>
              <w:t xml:space="preserve">Февраль </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/0</w:t>
              </w:r>
              <w:r>
                <w:rPr>
                  <w:rFonts w:ascii="Times New Roman" w:hAnsi="Times New Roman"/>
                  <w:color w:val="0000FF"/>
                  <w:u w:val="single"/>
                </w:rPr>
                <w:t>b</w:t>
              </w:r>
              <w:r w:rsidRPr="00612D01">
                <w:rPr>
                  <w:rFonts w:ascii="Times New Roman" w:hAnsi="Times New Roman"/>
                  <w:color w:val="0000FF"/>
                  <w:u w:val="single"/>
                  <w:lang w:val="ru-RU"/>
                </w:rPr>
                <w:t>25</w:t>
              </w:r>
              <w:r>
                <w:rPr>
                  <w:rFonts w:ascii="Times New Roman" w:hAnsi="Times New Roman"/>
                  <w:color w:val="0000FF"/>
                  <w:u w:val="single"/>
                </w:rPr>
                <w:t>e</w:t>
              </w:r>
              <w:r w:rsidRPr="00612D01">
                <w:rPr>
                  <w:rFonts w:ascii="Times New Roman" w:hAnsi="Times New Roman"/>
                  <w:color w:val="0000FF"/>
                  <w:u w:val="single"/>
                  <w:lang w:val="ru-RU"/>
                </w:rPr>
                <w:t>9</w:t>
              </w:r>
              <w:r>
                <w:rPr>
                  <w:rFonts w:ascii="Times New Roman" w:hAnsi="Times New Roman"/>
                  <w:color w:val="0000FF"/>
                  <w:u w:val="single"/>
                </w:rPr>
                <w:t>ed</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t>65</w:t>
            </w:r>
          </w:p>
        </w:tc>
        <w:tc>
          <w:tcPr>
            <w:tcW w:w="398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Страницы жизни и творчества поэта (Ю. В. Друниной, М. В. Исаковского, Ю. Д. Левитанского и др.). Проблема исторической памяти в лирических произведениях о Великой Отечественной войне</w:t>
            </w:r>
          </w:p>
        </w:tc>
        <w:tc>
          <w:tcPr>
            <w:tcW w:w="1126"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605B12">
              <w:rPr>
                <w:rFonts w:ascii="Times New Roman" w:hAnsi="Times New Roman" w:cs="Times New Roman"/>
              </w:rPr>
              <w:t xml:space="preserve">Февраль </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/767</w:t>
              </w:r>
              <w:r>
                <w:rPr>
                  <w:rFonts w:ascii="Times New Roman" w:hAnsi="Times New Roman"/>
                  <w:color w:val="0000FF"/>
                  <w:u w:val="single"/>
                </w:rPr>
                <w:t>afda</w:t>
              </w:r>
              <w:r w:rsidRPr="00612D01">
                <w:rPr>
                  <w:rFonts w:ascii="Times New Roman" w:hAnsi="Times New Roman"/>
                  <w:color w:val="0000FF"/>
                  <w:u w:val="single"/>
                  <w:lang w:val="ru-RU"/>
                </w:rPr>
                <w:t>5</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t>66</w:t>
            </w:r>
          </w:p>
        </w:tc>
        <w:tc>
          <w:tcPr>
            <w:tcW w:w="398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 )</w:t>
            </w:r>
          </w:p>
        </w:tc>
        <w:tc>
          <w:tcPr>
            <w:tcW w:w="1126"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vAlign w:val="center"/>
          </w:tcPr>
          <w:p w:rsidR="00612D01" w:rsidRDefault="00612D01" w:rsidP="00C9347E">
            <w:pPr>
              <w:spacing w:after="0"/>
              <w:ind w:left="135"/>
            </w:pPr>
            <w:r w:rsidRPr="00A059A8">
              <w:rPr>
                <w:rFonts w:ascii="Times New Roman" w:hAnsi="Times New Roman" w:cs="Times New Roman"/>
              </w:rPr>
              <w:t xml:space="preserve">Март </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/65</w:t>
              </w:r>
              <w:r>
                <w:rPr>
                  <w:rFonts w:ascii="Times New Roman" w:hAnsi="Times New Roman"/>
                  <w:color w:val="0000FF"/>
                  <w:u w:val="single"/>
                </w:rPr>
                <w:t>b</w:t>
              </w:r>
              <w:r w:rsidRPr="00612D01">
                <w:rPr>
                  <w:rFonts w:ascii="Times New Roman" w:hAnsi="Times New Roman"/>
                  <w:color w:val="0000FF"/>
                  <w:u w:val="single"/>
                  <w:lang w:val="ru-RU"/>
                </w:rPr>
                <w:t>754</w:t>
              </w:r>
              <w:r>
                <w:rPr>
                  <w:rFonts w:ascii="Times New Roman" w:hAnsi="Times New Roman"/>
                  <w:color w:val="0000FF"/>
                  <w:u w:val="single"/>
                </w:rPr>
                <w:t>bf</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t>67</w:t>
            </w:r>
          </w:p>
        </w:tc>
        <w:tc>
          <w:tcPr>
            <w:tcW w:w="398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1126"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6D05CB">
              <w:rPr>
                <w:rFonts w:ascii="Times New Roman" w:hAnsi="Times New Roman" w:cs="Times New Roman"/>
              </w:rPr>
              <w:t xml:space="preserve">Март </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/60</w:t>
              </w:r>
              <w:r>
                <w:rPr>
                  <w:rFonts w:ascii="Times New Roman" w:hAnsi="Times New Roman"/>
                  <w:color w:val="0000FF"/>
                  <w:u w:val="single"/>
                </w:rPr>
                <w:t>bcc</w:t>
              </w:r>
              <w:r w:rsidRPr="00612D01">
                <w:rPr>
                  <w:rFonts w:ascii="Times New Roman" w:hAnsi="Times New Roman"/>
                  <w:color w:val="0000FF"/>
                  <w:u w:val="single"/>
                  <w:lang w:val="ru-RU"/>
                </w:rPr>
                <w:t>8</w:t>
              </w:r>
              <w:r>
                <w:rPr>
                  <w:rFonts w:ascii="Times New Roman" w:hAnsi="Times New Roman"/>
                  <w:color w:val="0000FF"/>
                  <w:u w:val="single"/>
                </w:rPr>
                <w:t>ab</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t>68</w:t>
            </w:r>
          </w:p>
        </w:tc>
        <w:tc>
          <w:tcPr>
            <w:tcW w:w="398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1126"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6D05CB">
              <w:rPr>
                <w:rFonts w:ascii="Times New Roman" w:hAnsi="Times New Roman" w:cs="Times New Roman"/>
              </w:rPr>
              <w:t xml:space="preserve">Март </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f</w:t>
              </w:r>
              <w:r w:rsidRPr="00612D01">
                <w:rPr>
                  <w:rFonts w:ascii="Times New Roman" w:hAnsi="Times New Roman"/>
                  <w:color w:val="0000FF"/>
                  <w:u w:val="single"/>
                  <w:lang w:val="ru-RU"/>
                </w:rPr>
                <w:t>268593</w:t>
              </w:r>
              <w:r>
                <w:rPr>
                  <w:rFonts w:ascii="Times New Roman" w:hAnsi="Times New Roman"/>
                  <w:color w:val="0000FF"/>
                  <w:u w:val="single"/>
                </w:rPr>
                <w:t>f</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t>69</w:t>
            </w:r>
          </w:p>
        </w:tc>
        <w:tc>
          <w:tcPr>
            <w:tcW w:w="398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Внеклассное чтение. «Страницы, опаленные войной» по произведениям о Великой </w:t>
            </w:r>
            <w:r w:rsidRPr="00612D01">
              <w:rPr>
                <w:rFonts w:ascii="Times New Roman" w:hAnsi="Times New Roman"/>
                <w:color w:val="000000"/>
                <w:sz w:val="24"/>
                <w:lang w:val="ru-RU"/>
              </w:rPr>
              <w:lastRenderedPageBreak/>
              <w:t>Отечественной войне</w:t>
            </w:r>
          </w:p>
        </w:tc>
        <w:tc>
          <w:tcPr>
            <w:tcW w:w="1126"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6D05CB">
              <w:rPr>
                <w:rFonts w:ascii="Times New Roman" w:hAnsi="Times New Roman" w:cs="Times New Roman"/>
              </w:rPr>
              <w:t xml:space="preserve">Март </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c</w:t>
              </w:r>
              <w:r w:rsidRPr="00612D01">
                <w:rPr>
                  <w:rFonts w:ascii="Times New Roman" w:hAnsi="Times New Roman"/>
                  <w:color w:val="0000FF"/>
                  <w:u w:val="single"/>
                  <w:lang w:val="ru-RU"/>
                </w:rPr>
                <w:t>12</w:t>
              </w:r>
              <w:r>
                <w:rPr>
                  <w:rFonts w:ascii="Times New Roman" w:hAnsi="Times New Roman"/>
                  <w:color w:val="0000FF"/>
                  <w:u w:val="single"/>
                </w:rPr>
                <w:t>f</w:t>
              </w:r>
              <w:r w:rsidRPr="00612D01">
                <w:rPr>
                  <w:rFonts w:ascii="Times New Roman" w:hAnsi="Times New Roman"/>
                  <w:color w:val="0000FF"/>
                  <w:u w:val="single"/>
                  <w:lang w:val="ru-RU"/>
                </w:rPr>
                <w:t>3</w:t>
              </w:r>
              <w:r>
                <w:rPr>
                  <w:rFonts w:ascii="Times New Roman" w:hAnsi="Times New Roman"/>
                  <w:color w:val="0000FF"/>
                  <w:u w:val="single"/>
                </w:rPr>
                <w:t>fe</w:t>
              </w:r>
              <w:r w:rsidRPr="00612D01">
                <w:rPr>
                  <w:rFonts w:ascii="Times New Roman" w:hAnsi="Times New Roman"/>
                  <w:color w:val="0000FF"/>
                  <w:u w:val="single"/>
                  <w:lang w:val="ru-RU"/>
                </w:rPr>
                <w:t>6</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lastRenderedPageBreak/>
              <w:t>70</w:t>
            </w:r>
          </w:p>
        </w:tc>
        <w:tc>
          <w:tcPr>
            <w:tcW w:w="398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Основные этапы и жизни и творчества Б.Л.Пастернака. Тематика и проблематика лирики поэта</w:t>
            </w:r>
          </w:p>
        </w:tc>
        <w:tc>
          <w:tcPr>
            <w:tcW w:w="1126"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6D05CB">
              <w:rPr>
                <w:rFonts w:ascii="Times New Roman" w:hAnsi="Times New Roman" w:cs="Times New Roman"/>
              </w:rPr>
              <w:t xml:space="preserve">Март </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/77</w:t>
              </w:r>
              <w:r>
                <w:rPr>
                  <w:rFonts w:ascii="Times New Roman" w:hAnsi="Times New Roman"/>
                  <w:color w:val="0000FF"/>
                  <w:u w:val="single"/>
                </w:rPr>
                <w:t>fbf</w:t>
              </w:r>
              <w:r w:rsidRPr="00612D01">
                <w:rPr>
                  <w:rFonts w:ascii="Times New Roman" w:hAnsi="Times New Roman"/>
                  <w:color w:val="0000FF"/>
                  <w:u w:val="single"/>
                  <w:lang w:val="ru-RU"/>
                </w:rPr>
                <w:t>6</w:t>
              </w:r>
              <w:r>
                <w:rPr>
                  <w:rFonts w:ascii="Times New Roman" w:hAnsi="Times New Roman"/>
                  <w:color w:val="0000FF"/>
                  <w:u w:val="single"/>
                </w:rPr>
                <w:t>d</w:t>
              </w:r>
              <w:r w:rsidRPr="00612D01">
                <w:rPr>
                  <w:rFonts w:ascii="Times New Roman" w:hAnsi="Times New Roman"/>
                  <w:color w:val="0000FF"/>
                  <w:u w:val="single"/>
                  <w:lang w:val="ru-RU"/>
                </w:rPr>
                <w:t>2</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t>71</w:t>
            </w:r>
          </w:p>
        </w:tc>
        <w:tc>
          <w:tcPr>
            <w:tcW w:w="398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Тема поэта и поэзии. Любовная лирика Б.Л.Пастернака</w:t>
            </w:r>
          </w:p>
        </w:tc>
        <w:tc>
          <w:tcPr>
            <w:tcW w:w="1126"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6D05CB">
              <w:rPr>
                <w:rFonts w:ascii="Times New Roman" w:hAnsi="Times New Roman" w:cs="Times New Roman"/>
              </w:rPr>
              <w:t xml:space="preserve">Март </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/775115</w:t>
              </w:r>
              <w:r>
                <w:rPr>
                  <w:rFonts w:ascii="Times New Roman" w:hAnsi="Times New Roman"/>
                  <w:color w:val="0000FF"/>
                  <w:u w:val="single"/>
                </w:rPr>
                <w:t>fd</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t>72</w:t>
            </w:r>
          </w:p>
        </w:tc>
        <w:tc>
          <w:tcPr>
            <w:tcW w:w="398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Тема человека и природы. Философская глубина лирики Пастернака</w:t>
            </w:r>
          </w:p>
        </w:tc>
        <w:tc>
          <w:tcPr>
            <w:tcW w:w="1126"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6D05CB">
              <w:rPr>
                <w:rFonts w:ascii="Times New Roman" w:hAnsi="Times New Roman" w:cs="Times New Roman"/>
              </w:rPr>
              <w:t xml:space="preserve">Март </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bcf</w:t>
              </w:r>
              <w:r w:rsidRPr="00612D01">
                <w:rPr>
                  <w:rFonts w:ascii="Times New Roman" w:hAnsi="Times New Roman"/>
                  <w:color w:val="0000FF"/>
                  <w:u w:val="single"/>
                  <w:lang w:val="ru-RU"/>
                </w:rPr>
                <w:t>6</w:t>
              </w:r>
              <w:r>
                <w:rPr>
                  <w:rFonts w:ascii="Times New Roman" w:hAnsi="Times New Roman"/>
                  <w:color w:val="0000FF"/>
                  <w:u w:val="single"/>
                </w:rPr>
                <w:t>efb</w:t>
              </w:r>
              <w:r w:rsidRPr="00612D01">
                <w:rPr>
                  <w:rFonts w:ascii="Times New Roman" w:hAnsi="Times New Roman"/>
                  <w:color w:val="0000FF"/>
                  <w:u w:val="single"/>
                  <w:lang w:val="ru-RU"/>
                </w:rPr>
                <w:t>2</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t>73</w:t>
            </w:r>
          </w:p>
        </w:tc>
        <w:tc>
          <w:tcPr>
            <w:tcW w:w="398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Основные этапы жизни и творчества А.И.Солженицына. Автобиографизм прозы писателя. Своеобразие раскрытия «лагерной» темы. Рассказ Солженицына «Один день Ивана Денисовича», творческая судьба произведения</w:t>
            </w:r>
          </w:p>
        </w:tc>
        <w:tc>
          <w:tcPr>
            <w:tcW w:w="1126"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6D05CB">
              <w:rPr>
                <w:rFonts w:ascii="Times New Roman" w:hAnsi="Times New Roman" w:cs="Times New Roman"/>
              </w:rPr>
              <w:t xml:space="preserve">Март </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b</w:t>
              </w:r>
              <w:r w:rsidRPr="00612D01">
                <w:rPr>
                  <w:rFonts w:ascii="Times New Roman" w:hAnsi="Times New Roman"/>
                  <w:color w:val="0000FF"/>
                  <w:u w:val="single"/>
                  <w:lang w:val="ru-RU"/>
                </w:rPr>
                <w:t>6</w:t>
              </w:r>
              <w:r>
                <w:rPr>
                  <w:rFonts w:ascii="Times New Roman" w:hAnsi="Times New Roman"/>
                  <w:color w:val="0000FF"/>
                  <w:u w:val="single"/>
                </w:rPr>
                <w:t>d</w:t>
              </w:r>
              <w:r w:rsidRPr="00612D01">
                <w:rPr>
                  <w:rFonts w:ascii="Times New Roman" w:hAnsi="Times New Roman"/>
                  <w:color w:val="0000FF"/>
                  <w:u w:val="single"/>
                  <w:lang w:val="ru-RU"/>
                </w:rPr>
                <w:t>6</w:t>
              </w:r>
              <w:r>
                <w:rPr>
                  <w:rFonts w:ascii="Times New Roman" w:hAnsi="Times New Roman"/>
                  <w:color w:val="0000FF"/>
                  <w:u w:val="single"/>
                </w:rPr>
                <w:t>f</w:t>
              </w:r>
              <w:r w:rsidRPr="00612D01">
                <w:rPr>
                  <w:rFonts w:ascii="Times New Roman" w:hAnsi="Times New Roman"/>
                  <w:color w:val="0000FF"/>
                  <w:u w:val="single"/>
                  <w:lang w:val="ru-RU"/>
                </w:rPr>
                <w:t>138</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t>74</w:t>
            </w:r>
          </w:p>
        </w:tc>
        <w:tc>
          <w:tcPr>
            <w:tcW w:w="398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1126"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6D05CB">
              <w:rPr>
                <w:rFonts w:ascii="Times New Roman" w:hAnsi="Times New Roman" w:cs="Times New Roman"/>
              </w:rPr>
              <w:t xml:space="preserve">Март </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/8</w:t>
              </w:r>
              <w:r>
                <w:rPr>
                  <w:rFonts w:ascii="Times New Roman" w:hAnsi="Times New Roman"/>
                  <w:color w:val="0000FF"/>
                  <w:u w:val="single"/>
                </w:rPr>
                <w:t>e</w:t>
              </w:r>
              <w:r w:rsidRPr="00612D01">
                <w:rPr>
                  <w:rFonts w:ascii="Times New Roman" w:hAnsi="Times New Roman"/>
                  <w:color w:val="0000FF"/>
                  <w:u w:val="single"/>
                  <w:lang w:val="ru-RU"/>
                </w:rPr>
                <w:t>78</w:t>
              </w:r>
              <w:r>
                <w:rPr>
                  <w:rFonts w:ascii="Times New Roman" w:hAnsi="Times New Roman"/>
                  <w:color w:val="0000FF"/>
                  <w:u w:val="single"/>
                </w:rPr>
                <w:t>e</w:t>
              </w:r>
              <w:r w:rsidRPr="00612D01">
                <w:rPr>
                  <w:rFonts w:ascii="Times New Roman" w:hAnsi="Times New Roman"/>
                  <w:color w:val="0000FF"/>
                  <w:u w:val="single"/>
                  <w:lang w:val="ru-RU"/>
                </w:rPr>
                <w:t>75</w:t>
              </w:r>
              <w:r>
                <w:rPr>
                  <w:rFonts w:ascii="Times New Roman" w:hAnsi="Times New Roman"/>
                  <w:color w:val="0000FF"/>
                  <w:u w:val="single"/>
                </w:rPr>
                <w:t>d</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t>75</w:t>
            </w:r>
          </w:p>
        </w:tc>
        <w:tc>
          <w:tcPr>
            <w:tcW w:w="398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Презентация проекта по литературе второй половины ХХ века</w:t>
            </w:r>
          </w:p>
        </w:tc>
        <w:tc>
          <w:tcPr>
            <w:tcW w:w="1126"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6D05CB">
              <w:rPr>
                <w:rFonts w:ascii="Times New Roman" w:hAnsi="Times New Roman" w:cs="Times New Roman"/>
              </w:rPr>
              <w:t xml:space="preserve">Март </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bf</w:t>
              </w:r>
              <w:r w:rsidRPr="00612D01">
                <w:rPr>
                  <w:rFonts w:ascii="Times New Roman" w:hAnsi="Times New Roman"/>
                  <w:color w:val="0000FF"/>
                  <w:u w:val="single"/>
                  <w:lang w:val="ru-RU"/>
                </w:rPr>
                <w:t>34</w:t>
              </w:r>
              <w:r>
                <w:rPr>
                  <w:rFonts w:ascii="Times New Roman" w:hAnsi="Times New Roman"/>
                  <w:color w:val="0000FF"/>
                  <w:u w:val="single"/>
                </w:rPr>
                <w:t>b</w:t>
              </w:r>
              <w:r w:rsidRPr="00612D01">
                <w:rPr>
                  <w:rFonts w:ascii="Times New Roman" w:hAnsi="Times New Roman"/>
                  <w:color w:val="0000FF"/>
                  <w:u w:val="single"/>
                  <w:lang w:val="ru-RU"/>
                </w:rPr>
                <w:t>20</w:t>
              </w:r>
              <w:r>
                <w:rPr>
                  <w:rFonts w:ascii="Times New Roman" w:hAnsi="Times New Roman"/>
                  <w:color w:val="0000FF"/>
                  <w:u w:val="single"/>
                </w:rPr>
                <w:t>f</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t>76</w:t>
            </w:r>
          </w:p>
        </w:tc>
        <w:tc>
          <w:tcPr>
            <w:tcW w:w="398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Страницы жизни и творчества В.М.Шукшина. Своеобразие прозы писателя (не менее двух по выбору, например, «Срезал», «Обида», «Микроскоп», «Мастер», «Крепкий мужик», «Сапожки» и др.)</w:t>
            </w:r>
          </w:p>
        </w:tc>
        <w:tc>
          <w:tcPr>
            <w:tcW w:w="1126"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vAlign w:val="center"/>
          </w:tcPr>
          <w:p w:rsidR="00612D01" w:rsidRDefault="00612D01" w:rsidP="00C9347E">
            <w:pPr>
              <w:spacing w:after="0"/>
              <w:ind w:left="135"/>
            </w:pPr>
            <w:r w:rsidRPr="00A059A8">
              <w:rPr>
                <w:rFonts w:ascii="Times New Roman" w:hAnsi="Times New Roman" w:cs="Times New Roman"/>
              </w:rPr>
              <w:t xml:space="preserve">Апрель </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/2</w:t>
              </w:r>
              <w:r>
                <w:rPr>
                  <w:rFonts w:ascii="Times New Roman" w:hAnsi="Times New Roman"/>
                  <w:color w:val="0000FF"/>
                  <w:u w:val="single"/>
                </w:rPr>
                <w:t>f</w:t>
              </w:r>
              <w:r w:rsidRPr="00612D01">
                <w:rPr>
                  <w:rFonts w:ascii="Times New Roman" w:hAnsi="Times New Roman"/>
                  <w:color w:val="0000FF"/>
                  <w:u w:val="single"/>
                  <w:lang w:val="ru-RU"/>
                </w:rPr>
                <w:t>1</w:t>
              </w:r>
              <w:r>
                <w:rPr>
                  <w:rFonts w:ascii="Times New Roman" w:hAnsi="Times New Roman"/>
                  <w:color w:val="0000FF"/>
                  <w:u w:val="single"/>
                </w:rPr>
                <w:t>f</w:t>
              </w:r>
              <w:r w:rsidRPr="00612D01">
                <w:rPr>
                  <w:rFonts w:ascii="Times New Roman" w:hAnsi="Times New Roman"/>
                  <w:color w:val="0000FF"/>
                  <w:u w:val="single"/>
                  <w:lang w:val="ru-RU"/>
                </w:rPr>
                <w:t>3</w:t>
              </w:r>
              <w:r>
                <w:rPr>
                  <w:rFonts w:ascii="Times New Roman" w:hAnsi="Times New Roman"/>
                  <w:color w:val="0000FF"/>
                  <w:u w:val="single"/>
                </w:rPr>
                <w:t>e</w:t>
              </w:r>
              <w:r w:rsidRPr="00612D01">
                <w:rPr>
                  <w:rFonts w:ascii="Times New Roman" w:hAnsi="Times New Roman"/>
                  <w:color w:val="0000FF"/>
                  <w:u w:val="single"/>
                  <w:lang w:val="ru-RU"/>
                </w:rPr>
                <w:t>4</w:t>
              </w:r>
              <w:r>
                <w:rPr>
                  <w:rFonts w:ascii="Times New Roman" w:hAnsi="Times New Roman"/>
                  <w:color w:val="0000FF"/>
                  <w:u w:val="single"/>
                </w:rPr>
                <w:t>a</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lastRenderedPageBreak/>
              <w:t>77</w:t>
            </w:r>
          </w:p>
        </w:tc>
        <w:tc>
          <w:tcPr>
            <w:tcW w:w="398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Нравственные искания героев рассказов В.М.Шукшина. Своеобразие «чудаковатых» персонажей </w:t>
            </w:r>
          </w:p>
        </w:tc>
        <w:tc>
          <w:tcPr>
            <w:tcW w:w="1126"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B91212">
              <w:rPr>
                <w:rFonts w:ascii="Times New Roman" w:hAnsi="Times New Roman" w:cs="Times New Roman"/>
              </w:rPr>
              <w:t xml:space="preserve">Апрель </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/97248</w:t>
              </w:r>
              <w:r>
                <w:rPr>
                  <w:rFonts w:ascii="Times New Roman" w:hAnsi="Times New Roman"/>
                  <w:color w:val="0000FF"/>
                  <w:u w:val="single"/>
                </w:rPr>
                <w:t>b</w:t>
              </w:r>
              <w:r w:rsidRPr="00612D01">
                <w:rPr>
                  <w:rFonts w:ascii="Times New Roman" w:hAnsi="Times New Roman"/>
                  <w:color w:val="0000FF"/>
                  <w:u w:val="single"/>
                  <w:lang w:val="ru-RU"/>
                </w:rPr>
                <w:t>85</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t>78</w:t>
            </w:r>
          </w:p>
        </w:tc>
        <w:tc>
          <w:tcPr>
            <w:tcW w:w="398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Страницы жизни и творчества В. Г.Распутина. Изображение патриархальной русской деревни</w:t>
            </w:r>
          </w:p>
        </w:tc>
        <w:tc>
          <w:tcPr>
            <w:tcW w:w="1126"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B91212">
              <w:rPr>
                <w:rFonts w:ascii="Times New Roman" w:hAnsi="Times New Roman" w:cs="Times New Roman"/>
              </w:rPr>
              <w:t xml:space="preserve">Апрель </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/3</w:t>
              </w:r>
              <w:r>
                <w:rPr>
                  <w:rFonts w:ascii="Times New Roman" w:hAnsi="Times New Roman"/>
                  <w:color w:val="0000FF"/>
                  <w:u w:val="single"/>
                </w:rPr>
                <w:t>bf</w:t>
              </w:r>
              <w:r w:rsidRPr="00612D01">
                <w:rPr>
                  <w:rFonts w:ascii="Times New Roman" w:hAnsi="Times New Roman"/>
                  <w:color w:val="0000FF"/>
                  <w:u w:val="single"/>
                  <w:lang w:val="ru-RU"/>
                </w:rPr>
                <w:t>7</w:t>
              </w:r>
              <w:r>
                <w:rPr>
                  <w:rFonts w:ascii="Times New Roman" w:hAnsi="Times New Roman"/>
                  <w:color w:val="0000FF"/>
                  <w:u w:val="single"/>
                </w:rPr>
                <w:t>a</w:t>
              </w:r>
              <w:r w:rsidRPr="00612D01">
                <w:rPr>
                  <w:rFonts w:ascii="Times New Roman" w:hAnsi="Times New Roman"/>
                  <w:color w:val="0000FF"/>
                  <w:u w:val="single"/>
                  <w:lang w:val="ru-RU"/>
                </w:rPr>
                <w:t>00</w:t>
              </w:r>
              <w:r>
                <w:rPr>
                  <w:rFonts w:ascii="Times New Roman" w:hAnsi="Times New Roman"/>
                  <w:color w:val="0000FF"/>
                  <w:u w:val="single"/>
                </w:rPr>
                <w:t>a</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t>79</w:t>
            </w:r>
          </w:p>
        </w:tc>
        <w:tc>
          <w:tcPr>
            <w:tcW w:w="398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Тема памяти и преемственности поколений. Взаимосвязь нравственных и экологических проблем в произведениях В. Г.Распутина (не менее одного произведения по выбору, например, «Живи и помни», «Прощание с Матёрой» и др. )</w:t>
            </w:r>
          </w:p>
        </w:tc>
        <w:tc>
          <w:tcPr>
            <w:tcW w:w="1126"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B91212">
              <w:rPr>
                <w:rFonts w:ascii="Times New Roman" w:hAnsi="Times New Roman" w:cs="Times New Roman"/>
              </w:rPr>
              <w:t xml:space="preserve">Апрель </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/9</w:t>
              </w:r>
              <w:r>
                <w:rPr>
                  <w:rFonts w:ascii="Times New Roman" w:hAnsi="Times New Roman"/>
                  <w:color w:val="0000FF"/>
                  <w:u w:val="single"/>
                </w:rPr>
                <w:t>d</w:t>
              </w:r>
              <w:r w:rsidRPr="00612D01">
                <w:rPr>
                  <w:rFonts w:ascii="Times New Roman" w:hAnsi="Times New Roman"/>
                  <w:color w:val="0000FF"/>
                  <w:u w:val="single"/>
                  <w:lang w:val="ru-RU"/>
                </w:rPr>
                <w:t>973</w:t>
              </w:r>
              <w:r>
                <w:rPr>
                  <w:rFonts w:ascii="Times New Roman" w:hAnsi="Times New Roman"/>
                  <w:color w:val="0000FF"/>
                  <w:u w:val="single"/>
                </w:rPr>
                <w:t>ed</w:t>
              </w:r>
              <w:r w:rsidRPr="00612D01">
                <w:rPr>
                  <w:rFonts w:ascii="Times New Roman" w:hAnsi="Times New Roman"/>
                  <w:color w:val="0000FF"/>
                  <w:u w:val="single"/>
                  <w:lang w:val="ru-RU"/>
                </w:rPr>
                <w:t>0</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t>80</w:t>
            </w:r>
          </w:p>
        </w:tc>
        <w:tc>
          <w:tcPr>
            <w:tcW w:w="3986" w:type="dxa"/>
            <w:tcMar>
              <w:top w:w="50" w:type="dxa"/>
              <w:left w:w="100" w:type="dxa"/>
            </w:tcMar>
            <w:vAlign w:val="center"/>
          </w:tcPr>
          <w:p w:rsidR="00612D01" w:rsidRDefault="00612D01" w:rsidP="00C9347E">
            <w:pPr>
              <w:spacing w:after="0"/>
              <w:ind w:left="135"/>
            </w:pPr>
            <w:r w:rsidRPr="00612D01">
              <w:rPr>
                <w:rFonts w:ascii="Times New Roman" w:hAnsi="Times New Roman"/>
                <w:color w:val="000000"/>
                <w:sz w:val="24"/>
                <w:lang w:val="ru-RU"/>
              </w:rPr>
              <w:t xml:space="preserve">Страницы жизни и творчества Н.М.Рубцова. Тема Родины в лирике поэта (не менее трёх стихотворений по выбору, например, «Звезда полей», «Тихая моя родина!..» </w:t>
            </w:r>
            <w:r>
              <w:rPr>
                <w:rFonts w:ascii="Times New Roman" w:hAnsi="Times New Roman"/>
                <w:color w:val="000000"/>
                <w:sz w:val="24"/>
              </w:rPr>
              <w:t>и др.)</w:t>
            </w:r>
          </w:p>
        </w:tc>
        <w:tc>
          <w:tcPr>
            <w:tcW w:w="1126" w:type="dxa"/>
            <w:tcMar>
              <w:top w:w="50" w:type="dxa"/>
              <w:left w:w="100" w:type="dxa"/>
            </w:tcMar>
            <w:vAlign w:val="center"/>
          </w:tcPr>
          <w:p w:rsidR="00612D01" w:rsidRDefault="00612D01" w:rsidP="00C934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B91212">
              <w:rPr>
                <w:rFonts w:ascii="Times New Roman" w:hAnsi="Times New Roman" w:cs="Times New Roman"/>
              </w:rPr>
              <w:t xml:space="preserve">Апрель </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/179</w:t>
              </w:r>
              <w:r>
                <w:rPr>
                  <w:rFonts w:ascii="Times New Roman" w:hAnsi="Times New Roman"/>
                  <w:color w:val="0000FF"/>
                  <w:u w:val="single"/>
                </w:rPr>
                <w:t>e</w:t>
              </w:r>
              <w:r w:rsidRPr="00612D01">
                <w:rPr>
                  <w:rFonts w:ascii="Times New Roman" w:hAnsi="Times New Roman"/>
                  <w:color w:val="0000FF"/>
                  <w:u w:val="single"/>
                  <w:lang w:val="ru-RU"/>
                </w:rPr>
                <w:t>661</w:t>
              </w:r>
              <w:r>
                <w:rPr>
                  <w:rFonts w:ascii="Times New Roman" w:hAnsi="Times New Roman"/>
                  <w:color w:val="0000FF"/>
                  <w:u w:val="single"/>
                </w:rPr>
                <w:t>f</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t>81</w:t>
            </w:r>
          </w:p>
        </w:tc>
        <w:tc>
          <w:tcPr>
            <w:tcW w:w="398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 и др. )</w:t>
            </w:r>
          </w:p>
        </w:tc>
        <w:tc>
          <w:tcPr>
            <w:tcW w:w="1126"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B91212">
              <w:rPr>
                <w:rFonts w:ascii="Times New Roman" w:hAnsi="Times New Roman" w:cs="Times New Roman"/>
              </w:rPr>
              <w:t xml:space="preserve">Апрель </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/2</w:t>
              </w:r>
              <w:r>
                <w:rPr>
                  <w:rFonts w:ascii="Times New Roman" w:hAnsi="Times New Roman"/>
                  <w:color w:val="0000FF"/>
                  <w:u w:val="single"/>
                </w:rPr>
                <w:t>abbc</w:t>
              </w:r>
              <w:r w:rsidRPr="00612D01">
                <w:rPr>
                  <w:rFonts w:ascii="Times New Roman" w:hAnsi="Times New Roman"/>
                  <w:color w:val="0000FF"/>
                  <w:u w:val="single"/>
                  <w:lang w:val="ru-RU"/>
                </w:rPr>
                <w:t>91</w:t>
              </w:r>
              <w:r>
                <w:rPr>
                  <w:rFonts w:ascii="Times New Roman" w:hAnsi="Times New Roman"/>
                  <w:color w:val="0000FF"/>
                  <w:u w:val="single"/>
                </w:rPr>
                <w:t>e</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t>82</w:t>
            </w:r>
          </w:p>
        </w:tc>
        <w:tc>
          <w:tcPr>
            <w:tcW w:w="398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Основные этапы жизни и творчества И.А.Бродского. </w:t>
            </w:r>
            <w:r w:rsidRPr="00612D01">
              <w:rPr>
                <w:rFonts w:ascii="Times New Roman" w:hAnsi="Times New Roman"/>
                <w:color w:val="000000"/>
                <w:sz w:val="24"/>
                <w:lang w:val="ru-RU"/>
              </w:rPr>
              <w:lastRenderedPageBreak/>
              <w:t>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 )</w:t>
            </w:r>
          </w:p>
        </w:tc>
        <w:tc>
          <w:tcPr>
            <w:tcW w:w="1126"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B91212">
              <w:rPr>
                <w:rFonts w:ascii="Times New Roman" w:hAnsi="Times New Roman" w:cs="Times New Roman"/>
              </w:rPr>
              <w:t xml:space="preserve">Апрель </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e</w:t>
              </w:r>
              <w:r w:rsidRPr="00612D01">
                <w:rPr>
                  <w:rFonts w:ascii="Times New Roman" w:hAnsi="Times New Roman"/>
                  <w:color w:val="0000FF"/>
                  <w:u w:val="single"/>
                  <w:lang w:val="ru-RU"/>
                </w:rPr>
                <w:t>1</w:t>
              </w:r>
              <w:r>
                <w:rPr>
                  <w:rFonts w:ascii="Times New Roman" w:hAnsi="Times New Roman"/>
                  <w:color w:val="0000FF"/>
                  <w:u w:val="single"/>
                </w:rPr>
                <w:t>d</w:t>
              </w:r>
              <w:r w:rsidRPr="00612D01">
                <w:rPr>
                  <w:rFonts w:ascii="Times New Roman" w:hAnsi="Times New Roman"/>
                  <w:color w:val="0000FF"/>
                  <w:u w:val="single"/>
                  <w:lang w:val="ru-RU"/>
                </w:rPr>
                <w:t>27</w:t>
              </w:r>
              <w:r>
                <w:rPr>
                  <w:rFonts w:ascii="Times New Roman" w:hAnsi="Times New Roman"/>
                  <w:color w:val="0000FF"/>
                  <w:u w:val="single"/>
                </w:rPr>
                <w:t>b</w:t>
              </w:r>
              <w:r w:rsidRPr="00612D01">
                <w:rPr>
                  <w:rFonts w:ascii="Times New Roman" w:hAnsi="Times New Roman"/>
                  <w:color w:val="0000FF"/>
                  <w:u w:val="single"/>
                  <w:lang w:val="ru-RU"/>
                </w:rPr>
                <w:t>19</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lastRenderedPageBreak/>
              <w:t>83</w:t>
            </w:r>
          </w:p>
        </w:tc>
        <w:tc>
          <w:tcPr>
            <w:tcW w:w="398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Тема памяти. Философские мотивы в лирике Бродского</w:t>
            </w:r>
          </w:p>
        </w:tc>
        <w:tc>
          <w:tcPr>
            <w:tcW w:w="1126"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B91212">
              <w:rPr>
                <w:rFonts w:ascii="Times New Roman" w:hAnsi="Times New Roman" w:cs="Times New Roman"/>
              </w:rPr>
              <w:t xml:space="preserve">Апрель </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a</w:t>
              </w:r>
              <w:r w:rsidRPr="00612D01">
                <w:rPr>
                  <w:rFonts w:ascii="Times New Roman" w:hAnsi="Times New Roman"/>
                  <w:color w:val="0000FF"/>
                  <w:u w:val="single"/>
                  <w:lang w:val="ru-RU"/>
                </w:rPr>
                <w:t>3</w:t>
              </w:r>
              <w:r>
                <w:rPr>
                  <w:rFonts w:ascii="Times New Roman" w:hAnsi="Times New Roman"/>
                  <w:color w:val="0000FF"/>
                  <w:u w:val="single"/>
                </w:rPr>
                <w:t>f</w:t>
              </w:r>
              <w:r w:rsidRPr="00612D01">
                <w:rPr>
                  <w:rFonts w:ascii="Times New Roman" w:hAnsi="Times New Roman"/>
                  <w:color w:val="0000FF"/>
                  <w:u w:val="single"/>
                  <w:lang w:val="ru-RU"/>
                </w:rPr>
                <w:t>49</w:t>
              </w:r>
              <w:r>
                <w:rPr>
                  <w:rFonts w:ascii="Times New Roman" w:hAnsi="Times New Roman"/>
                  <w:color w:val="0000FF"/>
                  <w:u w:val="single"/>
                </w:rPr>
                <w:t>f</w:t>
              </w:r>
              <w:r w:rsidRPr="00612D01">
                <w:rPr>
                  <w:rFonts w:ascii="Times New Roman" w:hAnsi="Times New Roman"/>
                  <w:color w:val="0000FF"/>
                  <w:u w:val="single"/>
                  <w:lang w:val="ru-RU"/>
                </w:rPr>
                <w:t>45</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t>84</w:t>
            </w:r>
          </w:p>
        </w:tc>
        <w:tc>
          <w:tcPr>
            <w:tcW w:w="398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Своеобразие поэтического мышления и языка поэта Бродского</w:t>
            </w:r>
          </w:p>
        </w:tc>
        <w:tc>
          <w:tcPr>
            <w:tcW w:w="1126"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B91212">
              <w:rPr>
                <w:rFonts w:ascii="Times New Roman" w:hAnsi="Times New Roman" w:cs="Times New Roman"/>
              </w:rPr>
              <w:t xml:space="preserve">Апрель </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a</w:t>
              </w:r>
              <w:r w:rsidRPr="00612D01">
                <w:rPr>
                  <w:rFonts w:ascii="Times New Roman" w:hAnsi="Times New Roman"/>
                  <w:color w:val="0000FF"/>
                  <w:u w:val="single"/>
                  <w:lang w:val="ru-RU"/>
                </w:rPr>
                <w:t>455</w:t>
              </w:r>
              <w:r>
                <w:rPr>
                  <w:rFonts w:ascii="Times New Roman" w:hAnsi="Times New Roman"/>
                  <w:color w:val="0000FF"/>
                  <w:u w:val="single"/>
                </w:rPr>
                <w:t>d</w:t>
              </w:r>
              <w:r w:rsidRPr="00612D01">
                <w:rPr>
                  <w:rFonts w:ascii="Times New Roman" w:hAnsi="Times New Roman"/>
                  <w:color w:val="0000FF"/>
                  <w:u w:val="single"/>
                  <w:lang w:val="ru-RU"/>
                </w:rPr>
                <w:t>06</w:t>
              </w:r>
              <w:r>
                <w:rPr>
                  <w:rFonts w:ascii="Times New Roman" w:hAnsi="Times New Roman"/>
                  <w:color w:val="0000FF"/>
                  <w:u w:val="single"/>
                </w:rPr>
                <w:t>d</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t>85</w:t>
            </w:r>
          </w:p>
        </w:tc>
        <w:tc>
          <w:tcPr>
            <w:tcW w:w="398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Развитие речи. Анализ лирического произведения второй половины ХХ века</w:t>
            </w:r>
          </w:p>
        </w:tc>
        <w:tc>
          <w:tcPr>
            <w:tcW w:w="1126"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B91212">
              <w:rPr>
                <w:rFonts w:ascii="Times New Roman" w:hAnsi="Times New Roman" w:cs="Times New Roman"/>
              </w:rPr>
              <w:t xml:space="preserve">Апрель </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/8</w:t>
              </w:r>
              <w:r>
                <w:rPr>
                  <w:rFonts w:ascii="Times New Roman" w:hAnsi="Times New Roman"/>
                  <w:color w:val="0000FF"/>
                  <w:u w:val="single"/>
                </w:rPr>
                <w:t>d</w:t>
              </w:r>
              <w:r w:rsidRPr="00612D01">
                <w:rPr>
                  <w:rFonts w:ascii="Times New Roman" w:hAnsi="Times New Roman"/>
                  <w:color w:val="0000FF"/>
                  <w:u w:val="single"/>
                  <w:lang w:val="ru-RU"/>
                </w:rPr>
                <w:t>5</w:t>
              </w:r>
              <w:r>
                <w:rPr>
                  <w:rFonts w:ascii="Times New Roman" w:hAnsi="Times New Roman"/>
                  <w:color w:val="0000FF"/>
                  <w:u w:val="single"/>
                </w:rPr>
                <w:t>e</w:t>
              </w:r>
              <w:r w:rsidRPr="00612D01">
                <w:rPr>
                  <w:rFonts w:ascii="Times New Roman" w:hAnsi="Times New Roman"/>
                  <w:color w:val="0000FF"/>
                  <w:u w:val="single"/>
                  <w:lang w:val="ru-RU"/>
                </w:rPr>
                <w:t>07</w:t>
              </w:r>
              <w:r>
                <w:rPr>
                  <w:rFonts w:ascii="Times New Roman" w:hAnsi="Times New Roman"/>
                  <w:color w:val="0000FF"/>
                  <w:u w:val="single"/>
                </w:rPr>
                <w:t>f</w:t>
              </w:r>
              <w:r w:rsidRPr="00612D01">
                <w:rPr>
                  <w:rFonts w:ascii="Times New Roman" w:hAnsi="Times New Roman"/>
                  <w:color w:val="0000FF"/>
                  <w:u w:val="single"/>
                  <w:lang w:val="ru-RU"/>
                </w:rPr>
                <w:t>0</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t>86</w:t>
            </w:r>
          </w:p>
        </w:tc>
        <w:tc>
          <w:tcPr>
            <w:tcW w:w="398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612D01">
              <w:rPr>
                <w:rFonts w:ascii="Times New Roman" w:hAnsi="Times New Roman"/>
                <w:color w:val="000000"/>
                <w:sz w:val="24"/>
                <w:lang w:val="ru-RU"/>
              </w:rPr>
              <w:t xml:space="preserve"> – начала </w:t>
            </w:r>
            <w:r>
              <w:rPr>
                <w:rFonts w:ascii="Times New Roman" w:hAnsi="Times New Roman"/>
                <w:color w:val="000000"/>
                <w:sz w:val="24"/>
              </w:rPr>
              <w:t>XXI</w:t>
            </w:r>
            <w:r w:rsidRPr="00612D01">
              <w:rPr>
                <w:rFonts w:ascii="Times New Roman" w:hAnsi="Times New Roman"/>
                <w:color w:val="000000"/>
                <w:sz w:val="24"/>
                <w:lang w:val="ru-RU"/>
              </w:rPr>
              <w:t xml:space="preserve"> века. Страницы жизни и творчества писателя. «Деревенская» проза. Например, Ф.А. Абрамов (повесть «Пелагея»); В.И. Белов (рассказы «На родине», «Бобришный угор») и другие)</w:t>
            </w:r>
          </w:p>
        </w:tc>
        <w:tc>
          <w:tcPr>
            <w:tcW w:w="1126"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B91212">
              <w:rPr>
                <w:rFonts w:ascii="Times New Roman" w:hAnsi="Times New Roman" w:cs="Times New Roman"/>
              </w:rPr>
              <w:t xml:space="preserve">Апрель </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d</w:t>
              </w:r>
              <w:r w:rsidRPr="00612D01">
                <w:rPr>
                  <w:rFonts w:ascii="Times New Roman" w:hAnsi="Times New Roman"/>
                  <w:color w:val="0000FF"/>
                  <w:u w:val="single"/>
                  <w:lang w:val="ru-RU"/>
                </w:rPr>
                <w:t>936</w:t>
              </w:r>
              <w:r>
                <w:rPr>
                  <w:rFonts w:ascii="Times New Roman" w:hAnsi="Times New Roman"/>
                  <w:color w:val="0000FF"/>
                  <w:u w:val="single"/>
                </w:rPr>
                <w:t>b</w:t>
              </w:r>
              <w:r w:rsidRPr="00612D01">
                <w:rPr>
                  <w:rFonts w:ascii="Times New Roman" w:hAnsi="Times New Roman"/>
                  <w:color w:val="0000FF"/>
                  <w:u w:val="single"/>
                  <w:lang w:val="ru-RU"/>
                </w:rPr>
                <w:t>17</w:t>
              </w:r>
              <w:r>
                <w:rPr>
                  <w:rFonts w:ascii="Times New Roman" w:hAnsi="Times New Roman"/>
                  <w:color w:val="0000FF"/>
                  <w:u w:val="single"/>
                </w:rPr>
                <w:t>f</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t>87</w:t>
            </w:r>
          </w:p>
        </w:tc>
        <w:tc>
          <w:tcPr>
            <w:tcW w:w="398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Нравственные искания героев в прозе второй половины ХХ – начале ХХ</w:t>
            </w:r>
            <w:r>
              <w:rPr>
                <w:rFonts w:ascii="Times New Roman" w:hAnsi="Times New Roman"/>
                <w:color w:val="000000"/>
                <w:sz w:val="24"/>
              </w:rPr>
              <w:t>I</w:t>
            </w:r>
            <w:r w:rsidRPr="00612D01">
              <w:rPr>
                <w:rFonts w:ascii="Times New Roman" w:hAnsi="Times New Roman"/>
                <w:color w:val="000000"/>
                <w:sz w:val="24"/>
                <w:lang w:val="ru-RU"/>
              </w:rPr>
              <w:t xml:space="preserve"> века. Например, В.П. Астафьев (повествование в рассказах «Царь-рыба» </w:t>
            </w:r>
            <w:r w:rsidRPr="00612D01">
              <w:rPr>
                <w:rFonts w:ascii="Times New Roman" w:hAnsi="Times New Roman"/>
                <w:color w:val="000000"/>
                <w:sz w:val="24"/>
                <w:lang w:val="ru-RU"/>
              </w:rPr>
              <w:lastRenderedPageBreak/>
              <w:t>(фрагменты); Ю.П. Казаков (рассказы «Северный дневник», «Поморка); Ю.В. Трифонов (повесть «Обмен») и другие и др.</w:t>
            </w:r>
          </w:p>
        </w:tc>
        <w:tc>
          <w:tcPr>
            <w:tcW w:w="1126"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B91212">
              <w:rPr>
                <w:rFonts w:ascii="Times New Roman" w:hAnsi="Times New Roman" w:cs="Times New Roman"/>
              </w:rPr>
              <w:t xml:space="preserve">Апрель </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aaa</w:t>
              </w:r>
              <w:r w:rsidRPr="00612D01">
                <w:rPr>
                  <w:rFonts w:ascii="Times New Roman" w:hAnsi="Times New Roman"/>
                  <w:color w:val="0000FF"/>
                  <w:u w:val="single"/>
                  <w:lang w:val="ru-RU"/>
                </w:rPr>
                <w:t>84</w:t>
              </w:r>
              <w:r>
                <w:rPr>
                  <w:rFonts w:ascii="Times New Roman" w:hAnsi="Times New Roman"/>
                  <w:color w:val="0000FF"/>
                  <w:u w:val="single"/>
                </w:rPr>
                <w:t>fa</w:t>
              </w:r>
              <w:r w:rsidRPr="00612D01">
                <w:rPr>
                  <w:rFonts w:ascii="Times New Roman" w:hAnsi="Times New Roman"/>
                  <w:color w:val="0000FF"/>
                  <w:u w:val="single"/>
                  <w:lang w:val="ru-RU"/>
                </w:rPr>
                <w:t>0</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lastRenderedPageBreak/>
              <w:t>88</w:t>
            </w:r>
          </w:p>
        </w:tc>
        <w:tc>
          <w:tcPr>
            <w:tcW w:w="398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Разнообразие повествовательных форм в изображении жизни современного общества. Например, Ч.Т. Айтматов (повесть «Белый пароход»); Ф.А. Искандер (роман в рассказах «Сандро из Чегема» (фрагменты)); А.Н. и Б.Н. Стругацкие (повесть «Понедельник начинается в субботу»); Захар Прилепин (рассказы из сборника «Собаки и другие люди») и др.</w:t>
            </w:r>
          </w:p>
        </w:tc>
        <w:tc>
          <w:tcPr>
            <w:tcW w:w="1126"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vAlign w:val="center"/>
          </w:tcPr>
          <w:p w:rsidR="00612D01" w:rsidRDefault="00612D01" w:rsidP="00C9347E">
            <w:pPr>
              <w:spacing w:after="0"/>
              <w:ind w:left="135"/>
            </w:pPr>
            <w:r w:rsidRPr="00A059A8">
              <w:rPr>
                <w:rFonts w:ascii="Times New Roman" w:hAnsi="Times New Roman" w:cs="Times New Roman"/>
              </w:rPr>
              <w:t xml:space="preserve">Май </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/2</w:t>
              </w:r>
              <w:r>
                <w:rPr>
                  <w:rFonts w:ascii="Times New Roman" w:hAnsi="Times New Roman"/>
                  <w:color w:val="0000FF"/>
                  <w:u w:val="single"/>
                </w:rPr>
                <w:t>ce</w:t>
              </w:r>
              <w:r w:rsidRPr="00612D01">
                <w:rPr>
                  <w:rFonts w:ascii="Times New Roman" w:hAnsi="Times New Roman"/>
                  <w:color w:val="0000FF"/>
                  <w:u w:val="single"/>
                  <w:lang w:val="ru-RU"/>
                </w:rPr>
                <w:t>35</w:t>
              </w:r>
              <w:r>
                <w:rPr>
                  <w:rFonts w:ascii="Times New Roman" w:hAnsi="Times New Roman"/>
                  <w:color w:val="0000FF"/>
                  <w:u w:val="single"/>
                </w:rPr>
                <w:t>f</w:t>
              </w:r>
              <w:r w:rsidRPr="00612D01">
                <w:rPr>
                  <w:rFonts w:ascii="Times New Roman" w:hAnsi="Times New Roman"/>
                  <w:color w:val="0000FF"/>
                  <w:u w:val="single"/>
                  <w:lang w:val="ru-RU"/>
                </w:rPr>
                <w:t>4</w:t>
              </w:r>
              <w:r>
                <w:rPr>
                  <w:rFonts w:ascii="Times New Roman" w:hAnsi="Times New Roman"/>
                  <w:color w:val="0000FF"/>
                  <w:u w:val="single"/>
                </w:rPr>
                <w:t>e</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t>89</w:t>
            </w:r>
          </w:p>
        </w:tc>
        <w:tc>
          <w:tcPr>
            <w:tcW w:w="398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612D01">
              <w:rPr>
                <w:rFonts w:ascii="Times New Roman" w:hAnsi="Times New Roman"/>
                <w:color w:val="000000"/>
                <w:sz w:val="24"/>
                <w:lang w:val="ru-RU"/>
              </w:rPr>
              <w:t xml:space="preserve"> — начала </w:t>
            </w:r>
            <w:r>
              <w:rPr>
                <w:rFonts w:ascii="Times New Roman" w:hAnsi="Times New Roman"/>
                <w:color w:val="000000"/>
                <w:sz w:val="24"/>
              </w:rPr>
              <w:t>XXI</w:t>
            </w:r>
            <w:r w:rsidRPr="00612D01">
              <w:rPr>
                <w:rFonts w:ascii="Times New Roman" w:hAnsi="Times New Roman"/>
                <w:color w:val="000000"/>
                <w:sz w:val="24"/>
                <w:lang w:val="ru-RU"/>
              </w:rPr>
              <w:t xml:space="preserve"> века. Страницы жизни и творчества поэта (на выбор Б. А. Ахмадулиной, А. А. Вознесенского, В. С. Высоцкого, Е. А. Евтушенко и др.).Тематика и проблематика лирики поэта</w:t>
            </w:r>
          </w:p>
        </w:tc>
        <w:tc>
          <w:tcPr>
            <w:tcW w:w="1126"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1A5AA4">
              <w:rPr>
                <w:rFonts w:ascii="Times New Roman" w:hAnsi="Times New Roman" w:cs="Times New Roman"/>
              </w:rPr>
              <w:t xml:space="preserve">Май </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/36100252</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t>90</w:t>
            </w:r>
          </w:p>
        </w:tc>
        <w:tc>
          <w:tcPr>
            <w:tcW w:w="398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1126"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1A5AA4">
              <w:rPr>
                <w:rFonts w:ascii="Times New Roman" w:hAnsi="Times New Roman" w:cs="Times New Roman"/>
              </w:rPr>
              <w:t xml:space="preserve">Май </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d</w:t>
              </w:r>
              <w:r w:rsidRPr="00612D01">
                <w:rPr>
                  <w:rFonts w:ascii="Times New Roman" w:hAnsi="Times New Roman"/>
                  <w:color w:val="0000FF"/>
                  <w:u w:val="single"/>
                  <w:lang w:val="ru-RU"/>
                </w:rPr>
                <w:t>75</w:t>
              </w:r>
              <w:r>
                <w:rPr>
                  <w:rFonts w:ascii="Times New Roman" w:hAnsi="Times New Roman"/>
                  <w:color w:val="0000FF"/>
                  <w:u w:val="single"/>
                </w:rPr>
                <w:t>dd</w:t>
              </w:r>
              <w:r w:rsidRPr="00612D01">
                <w:rPr>
                  <w:rFonts w:ascii="Times New Roman" w:hAnsi="Times New Roman"/>
                  <w:color w:val="0000FF"/>
                  <w:u w:val="single"/>
                  <w:lang w:val="ru-RU"/>
                </w:rPr>
                <w:t>00</w:t>
              </w:r>
              <w:r>
                <w:rPr>
                  <w:rFonts w:ascii="Times New Roman" w:hAnsi="Times New Roman"/>
                  <w:color w:val="0000FF"/>
                  <w:u w:val="single"/>
                </w:rPr>
                <w:t>e</w:t>
              </w:r>
            </w:hyperlink>
            <w:r w:rsidRPr="00612D01">
              <w:rPr>
                <w:rFonts w:ascii="Times New Roman" w:hAnsi="Times New Roman"/>
                <w:color w:val="000000"/>
                <w:sz w:val="24"/>
                <w:lang w:val="ru-RU"/>
              </w:rPr>
              <w:t xml:space="preserve"> </w:t>
            </w:r>
            <w:hyperlink r:id="rId243">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/7</w:t>
              </w:r>
              <w:r>
                <w:rPr>
                  <w:rFonts w:ascii="Times New Roman" w:hAnsi="Times New Roman"/>
                  <w:color w:val="0000FF"/>
                  <w:u w:val="single"/>
                </w:rPr>
                <w:t>cd</w:t>
              </w:r>
              <w:r w:rsidRPr="00612D01">
                <w:rPr>
                  <w:rFonts w:ascii="Times New Roman" w:hAnsi="Times New Roman"/>
                  <w:color w:val="0000FF"/>
                  <w:u w:val="single"/>
                  <w:lang w:val="ru-RU"/>
                </w:rPr>
                <w:t>5948</w:t>
              </w:r>
              <w:r>
                <w:rPr>
                  <w:rFonts w:ascii="Times New Roman" w:hAnsi="Times New Roman"/>
                  <w:color w:val="0000FF"/>
                  <w:u w:val="single"/>
                </w:rPr>
                <w:t>e</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t>91</w:t>
            </w:r>
          </w:p>
        </w:tc>
        <w:tc>
          <w:tcPr>
            <w:tcW w:w="3986" w:type="dxa"/>
            <w:tcMar>
              <w:top w:w="50" w:type="dxa"/>
              <w:left w:w="100" w:type="dxa"/>
            </w:tcMar>
            <w:vAlign w:val="center"/>
          </w:tcPr>
          <w:p w:rsidR="00612D01" w:rsidRDefault="00612D01" w:rsidP="00C9347E">
            <w:pPr>
              <w:spacing w:after="0"/>
              <w:ind w:left="135"/>
            </w:pPr>
            <w:r w:rsidRPr="00612D01">
              <w:rPr>
                <w:rFonts w:ascii="Times New Roman" w:hAnsi="Times New Roman"/>
                <w:color w:val="000000"/>
                <w:sz w:val="24"/>
                <w:lang w:val="ru-RU"/>
              </w:rPr>
              <w:t xml:space="preserve">Особенности драматургии второй </w:t>
            </w:r>
            <w:r w:rsidRPr="00612D01">
              <w:rPr>
                <w:rFonts w:ascii="Times New Roman" w:hAnsi="Times New Roman"/>
                <w:color w:val="000000"/>
                <w:sz w:val="24"/>
                <w:lang w:val="ru-RU"/>
              </w:rPr>
              <w:lastRenderedPageBreak/>
              <w:t>половины ХХ - начала ХХ</w:t>
            </w:r>
            <w:r>
              <w:rPr>
                <w:rFonts w:ascii="Times New Roman" w:hAnsi="Times New Roman"/>
                <w:color w:val="000000"/>
                <w:sz w:val="24"/>
              </w:rPr>
              <w:t>I</w:t>
            </w:r>
            <w:r w:rsidRPr="00612D01">
              <w:rPr>
                <w:rFonts w:ascii="Times New Roman" w:hAnsi="Times New Roman"/>
                <w:color w:val="000000"/>
                <w:sz w:val="24"/>
                <w:lang w:val="ru-RU"/>
              </w:rPr>
              <w:t xml:space="preserve"> веков. Например, А.Н. Арбузов «Иркутская история»; А.В. Вампилов «Старший сын» и другие. </w:t>
            </w:r>
            <w:r>
              <w:rPr>
                <w:rFonts w:ascii="Times New Roman" w:hAnsi="Times New Roman"/>
                <w:color w:val="000000"/>
                <w:sz w:val="24"/>
              </w:rPr>
              <w:t>Основные темы и проблемы</w:t>
            </w:r>
          </w:p>
        </w:tc>
        <w:tc>
          <w:tcPr>
            <w:tcW w:w="1126" w:type="dxa"/>
            <w:tcMar>
              <w:top w:w="50" w:type="dxa"/>
              <w:left w:w="100" w:type="dxa"/>
            </w:tcMar>
            <w:vAlign w:val="center"/>
          </w:tcPr>
          <w:p w:rsidR="00612D01" w:rsidRDefault="00612D01" w:rsidP="00C9347E">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1A5AA4">
              <w:rPr>
                <w:rFonts w:ascii="Times New Roman" w:hAnsi="Times New Roman" w:cs="Times New Roman"/>
              </w:rPr>
              <w:t xml:space="preserve">Май </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affe</w:t>
              </w:r>
              <w:r w:rsidRPr="00612D01">
                <w:rPr>
                  <w:rFonts w:ascii="Times New Roman" w:hAnsi="Times New Roman"/>
                  <w:color w:val="0000FF"/>
                  <w:u w:val="single"/>
                  <w:lang w:val="ru-RU"/>
                </w:rPr>
                <w:t>147</w:t>
              </w:r>
              <w:r>
                <w:rPr>
                  <w:rFonts w:ascii="Times New Roman" w:hAnsi="Times New Roman"/>
                  <w:color w:val="0000FF"/>
                  <w:u w:val="single"/>
                </w:rPr>
                <w:t>a</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lastRenderedPageBreak/>
              <w:t>92</w:t>
            </w:r>
          </w:p>
        </w:tc>
        <w:tc>
          <w:tcPr>
            <w:tcW w:w="398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Подготовка к контрольной работе ответы на проблемный вопрос, сочинение, тесты по литературе второй половины ХХ века</w:t>
            </w:r>
          </w:p>
        </w:tc>
        <w:tc>
          <w:tcPr>
            <w:tcW w:w="1126"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1A5AA4">
              <w:rPr>
                <w:rFonts w:ascii="Times New Roman" w:hAnsi="Times New Roman" w:cs="Times New Roman"/>
              </w:rPr>
              <w:t xml:space="preserve">Май </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f</w:t>
              </w:r>
              <w:r w:rsidRPr="00612D01">
                <w:rPr>
                  <w:rFonts w:ascii="Times New Roman" w:hAnsi="Times New Roman"/>
                  <w:color w:val="0000FF"/>
                  <w:u w:val="single"/>
                  <w:lang w:val="ru-RU"/>
                </w:rPr>
                <w:t>735</w:t>
              </w:r>
              <w:r>
                <w:rPr>
                  <w:rFonts w:ascii="Times New Roman" w:hAnsi="Times New Roman"/>
                  <w:color w:val="0000FF"/>
                  <w:u w:val="single"/>
                </w:rPr>
                <w:t>fb</w:t>
              </w:r>
              <w:r w:rsidRPr="00612D01">
                <w:rPr>
                  <w:rFonts w:ascii="Times New Roman" w:hAnsi="Times New Roman"/>
                  <w:color w:val="0000FF"/>
                  <w:u w:val="single"/>
                  <w:lang w:val="ru-RU"/>
                </w:rPr>
                <w:t>80</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t>93</w:t>
            </w:r>
          </w:p>
        </w:tc>
        <w:tc>
          <w:tcPr>
            <w:tcW w:w="398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Контрольная работа письменные ответы, сочинение, тесты по литературе второй половины ХХ века</w:t>
            </w:r>
          </w:p>
        </w:tc>
        <w:tc>
          <w:tcPr>
            <w:tcW w:w="1126"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1A5AA4">
              <w:rPr>
                <w:rFonts w:ascii="Times New Roman" w:hAnsi="Times New Roman" w:cs="Times New Roman"/>
              </w:rPr>
              <w:t xml:space="preserve">Май </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Библиотика ЦОК </w:t>
            </w:r>
            <w:hyperlink r:id="rId246">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/75</w:t>
              </w:r>
              <w:r>
                <w:rPr>
                  <w:rFonts w:ascii="Times New Roman" w:hAnsi="Times New Roman"/>
                  <w:color w:val="0000FF"/>
                  <w:u w:val="single"/>
                </w:rPr>
                <w:t>c</w:t>
              </w:r>
              <w:r w:rsidRPr="00612D01">
                <w:rPr>
                  <w:rFonts w:ascii="Times New Roman" w:hAnsi="Times New Roman"/>
                  <w:color w:val="0000FF"/>
                  <w:u w:val="single"/>
                  <w:lang w:val="ru-RU"/>
                </w:rPr>
                <w:t>8</w:t>
              </w:r>
              <w:r>
                <w:rPr>
                  <w:rFonts w:ascii="Times New Roman" w:hAnsi="Times New Roman"/>
                  <w:color w:val="0000FF"/>
                  <w:u w:val="single"/>
                </w:rPr>
                <w:t>fd</w:t>
              </w:r>
              <w:r w:rsidRPr="00612D01">
                <w:rPr>
                  <w:rFonts w:ascii="Times New Roman" w:hAnsi="Times New Roman"/>
                  <w:color w:val="0000FF"/>
                  <w:u w:val="single"/>
                  <w:lang w:val="ru-RU"/>
                </w:rPr>
                <w:t>94</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t>94</w:t>
            </w:r>
          </w:p>
        </w:tc>
        <w:tc>
          <w:tcPr>
            <w:tcW w:w="3986" w:type="dxa"/>
            <w:tcMar>
              <w:top w:w="50" w:type="dxa"/>
              <w:left w:w="100" w:type="dxa"/>
            </w:tcMar>
            <w:vAlign w:val="center"/>
          </w:tcPr>
          <w:p w:rsidR="00612D01" w:rsidRDefault="00612D01" w:rsidP="00C9347E">
            <w:pPr>
              <w:spacing w:after="0"/>
              <w:ind w:left="135"/>
            </w:pPr>
            <w:r w:rsidRPr="00612D01">
              <w:rPr>
                <w:rFonts w:ascii="Times New Roman" w:hAnsi="Times New Roman"/>
                <w:color w:val="000000"/>
                <w:sz w:val="24"/>
                <w:lang w:val="ru-RU"/>
              </w:rPr>
              <w:t xml:space="preserve">Литература народов России: страницы жизни и творчества писателя (не менее одного произведения по выбор, например, рассказ Ю. Рытхэу «Хранитель огня»; повесть Ю. Шесталова «Синий ветер каслания» и др.). </w:t>
            </w:r>
            <w:r>
              <w:rPr>
                <w:rFonts w:ascii="Times New Roman" w:hAnsi="Times New Roman"/>
                <w:color w:val="000000"/>
                <w:sz w:val="24"/>
              </w:rPr>
              <w:t>Художественное произведение в историко-культурном контексте</w:t>
            </w:r>
          </w:p>
        </w:tc>
        <w:tc>
          <w:tcPr>
            <w:tcW w:w="1126" w:type="dxa"/>
            <w:tcMar>
              <w:top w:w="50" w:type="dxa"/>
              <w:left w:w="100" w:type="dxa"/>
            </w:tcMar>
            <w:vAlign w:val="center"/>
          </w:tcPr>
          <w:p w:rsidR="00612D01" w:rsidRDefault="00612D01" w:rsidP="00C934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1A5AA4">
              <w:rPr>
                <w:rFonts w:ascii="Times New Roman" w:hAnsi="Times New Roman" w:cs="Times New Roman"/>
              </w:rPr>
              <w:t xml:space="preserve">Май </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fb</w:t>
              </w:r>
              <w:r w:rsidRPr="00612D01">
                <w:rPr>
                  <w:rFonts w:ascii="Times New Roman" w:hAnsi="Times New Roman"/>
                  <w:color w:val="0000FF"/>
                  <w:u w:val="single"/>
                  <w:lang w:val="ru-RU"/>
                </w:rPr>
                <w:t>08947</w:t>
              </w:r>
              <w:r>
                <w:rPr>
                  <w:rFonts w:ascii="Times New Roman" w:hAnsi="Times New Roman"/>
                  <w:color w:val="0000FF"/>
                  <w:u w:val="single"/>
                </w:rPr>
                <w:t>b</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t>95</w:t>
            </w:r>
          </w:p>
        </w:tc>
        <w:tc>
          <w:tcPr>
            <w:tcW w:w="3986" w:type="dxa"/>
            <w:tcMar>
              <w:top w:w="50" w:type="dxa"/>
              <w:left w:w="100" w:type="dxa"/>
            </w:tcMar>
            <w:vAlign w:val="center"/>
          </w:tcPr>
          <w:p w:rsidR="00612D01" w:rsidRDefault="00612D01" w:rsidP="00C9347E">
            <w:pPr>
              <w:spacing w:after="0"/>
              <w:ind w:left="135"/>
            </w:pPr>
            <w:r w:rsidRPr="00612D01">
              <w:rPr>
                <w:rFonts w:ascii="Times New Roman" w:hAnsi="Times New Roman"/>
                <w:color w:val="000000"/>
                <w:sz w:val="24"/>
                <w:lang w:val="ru-RU"/>
              </w:rPr>
              <w:t xml:space="preserve">Литература народов России: страницы жизни и творчества поэта (на выбор Г. Айги, Р. Гамзатова, М. Джалиля, М. Карима, Д. Кугультинова, К. Кулиева и др.). </w:t>
            </w:r>
            <w:r>
              <w:rPr>
                <w:rFonts w:ascii="Times New Roman" w:hAnsi="Times New Roman"/>
                <w:color w:val="000000"/>
                <w:sz w:val="24"/>
              </w:rPr>
              <w:t xml:space="preserve">Лирический герой в современном </w:t>
            </w:r>
            <w:r>
              <w:rPr>
                <w:rFonts w:ascii="Times New Roman" w:hAnsi="Times New Roman"/>
                <w:color w:val="000000"/>
                <w:sz w:val="24"/>
              </w:rPr>
              <w:lastRenderedPageBreak/>
              <w:t>мире</w:t>
            </w:r>
          </w:p>
        </w:tc>
        <w:tc>
          <w:tcPr>
            <w:tcW w:w="1126" w:type="dxa"/>
            <w:tcMar>
              <w:top w:w="50" w:type="dxa"/>
              <w:left w:w="100" w:type="dxa"/>
            </w:tcMar>
            <w:vAlign w:val="center"/>
          </w:tcPr>
          <w:p w:rsidR="00612D01" w:rsidRDefault="00612D01" w:rsidP="00C9347E">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1A5AA4">
              <w:rPr>
                <w:rFonts w:ascii="Times New Roman" w:hAnsi="Times New Roman" w:cs="Times New Roman"/>
              </w:rPr>
              <w:t xml:space="preserve">Май </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/5</w:t>
              </w:r>
              <w:r>
                <w:rPr>
                  <w:rFonts w:ascii="Times New Roman" w:hAnsi="Times New Roman"/>
                  <w:color w:val="0000FF"/>
                  <w:u w:val="single"/>
                </w:rPr>
                <w:t>c</w:t>
              </w:r>
              <w:r w:rsidRPr="00612D01">
                <w:rPr>
                  <w:rFonts w:ascii="Times New Roman" w:hAnsi="Times New Roman"/>
                  <w:color w:val="0000FF"/>
                  <w:u w:val="single"/>
                  <w:lang w:val="ru-RU"/>
                </w:rPr>
                <w:t>4</w:t>
              </w:r>
              <w:r>
                <w:rPr>
                  <w:rFonts w:ascii="Times New Roman" w:hAnsi="Times New Roman"/>
                  <w:color w:val="0000FF"/>
                  <w:u w:val="single"/>
                </w:rPr>
                <w:t>dcc</w:t>
              </w:r>
              <w:r w:rsidRPr="00612D01">
                <w:rPr>
                  <w:rFonts w:ascii="Times New Roman" w:hAnsi="Times New Roman"/>
                  <w:color w:val="0000FF"/>
                  <w:u w:val="single"/>
                  <w:lang w:val="ru-RU"/>
                </w:rPr>
                <w:t>68</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lastRenderedPageBreak/>
              <w:t>96</w:t>
            </w:r>
          </w:p>
        </w:tc>
        <w:tc>
          <w:tcPr>
            <w:tcW w:w="3986" w:type="dxa"/>
            <w:tcMar>
              <w:top w:w="50" w:type="dxa"/>
              <w:left w:w="100" w:type="dxa"/>
            </w:tcMar>
            <w:vAlign w:val="center"/>
          </w:tcPr>
          <w:p w:rsidR="00612D01" w:rsidRDefault="00612D01" w:rsidP="00C9347E">
            <w:pPr>
              <w:spacing w:after="0"/>
              <w:ind w:left="135"/>
            </w:pPr>
            <w:r w:rsidRPr="00612D01">
              <w:rPr>
                <w:rFonts w:ascii="Times New Roman" w:hAnsi="Times New Roman"/>
                <w:color w:val="000000"/>
                <w:sz w:val="24"/>
                <w:lang w:val="ru-RU"/>
              </w:rPr>
              <w:t xml:space="preserve">Разнообразие тем и проблем в зарубежной прозе ХХ века. Страницы жизни и творчества писателя (не менее одного произведения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 </w:t>
            </w:r>
            <w:r>
              <w:rPr>
                <w:rFonts w:ascii="Times New Roman" w:hAnsi="Times New Roman"/>
                <w:color w:val="000000"/>
                <w:sz w:val="24"/>
              </w:rPr>
              <w:t>Творческая история произведения</w:t>
            </w:r>
          </w:p>
        </w:tc>
        <w:tc>
          <w:tcPr>
            <w:tcW w:w="1126" w:type="dxa"/>
            <w:tcMar>
              <w:top w:w="50" w:type="dxa"/>
              <w:left w:w="100" w:type="dxa"/>
            </w:tcMar>
            <w:vAlign w:val="center"/>
          </w:tcPr>
          <w:p w:rsidR="00612D01" w:rsidRDefault="00612D01" w:rsidP="00C934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1A5AA4">
              <w:rPr>
                <w:rFonts w:ascii="Times New Roman" w:hAnsi="Times New Roman" w:cs="Times New Roman"/>
              </w:rPr>
              <w:t xml:space="preserve">Май </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c</w:t>
              </w:r>
              <w:r w:rsidRPr="00612D01">
                <w:rPr>
                  <w:rFonts w:ascii="Times New Roman" w:hAnsi="Times New Roman"/>
                  <w:color w:val="0000FF"/>
                  <w:u w:val="single"/>
                  <w:lang w:val="ru-RU"/>
                </w:rPr>
                <w:t>81012</w:t>
              </w:r>
              <w:r>
                <w:rPr>
                  <w:rFonts w:ascii="Times New Roman" w:hAnsi="Times New Roman"/>
                  <w:color w:val="0000FF"/>
                  <w:u w:val="single"/>
                </w:rPr>
                <w:t>dc</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t>97</w:t>
            </w:r>
          </w:p>
        </w:tc>
        <w:tc>
          <w:tcPr>
            <w:tcW w:w="3986" w:type="dxa"/>
            <w:tcMar>
              <w:top w:w="50" w:type="dxa"/>
              <w:left w:w="100" w:type="dxa"/>
            </w:tcMar>
            <w:vAlign w:val="center"/>
          </w:tcPr>
          <w:p w:rsidR="00612D01" w:rsidRDefault="00612D01" w:rsidP="00C9347E">
            <w:pPr>
              <w:spacing w:after="0"/>
              <w:ind w:left="135"/>
            </w:pPr>
            <w:r w:rsidRPr="00612D01">
              <w:rPr>
                <w:rFonts w:ascii="Times New Roman" w:hAnsi="Times New Roman"/>
                <w:color w:val="000000"/>
                <w:sz w:val="24"/>
                <w:lang w:val="ru-RU"/>
              </w:rPr>
              <w:t xml:space="preserve">Проблематика и сюжет произведения (не менее одного произведения по выбору, например, произведения Р. Брэдбери «451 градус по Фаренгейту»; Э.М. Ремарка «Три товарища»; Д. Сэлинджера «Над пропастью во ржи»; Г. Уэллса «Машина времени»; Э. Хемингуэя «Старик и море» и др.). </w:t>
            </w:r>
            <w:r>
              <w:rPr>
                <w:rFonts w:ascii="Times New Roman" w:hAnsi="Times New Roman"/>
                <w:color w:val="000000"/>
                <w:sz w:val="24"/>
              </w:rPr>
              <w:t>Специфика жанра и композиции. Система образов</w:t>
            </w:r>
          </w:p>
        </w:tc>
        <w:tc>
          <w:tcPr>
            <w:tcW w:w="1126" w:type="dxa"/>
            <w:tcMar>
              <w:top w:w="50" w:type="dxa"/>
              <w:left w:w="100" w:type="dxa"/>
            </w:tcMar>
            <w:vAlign w:val="center"/>
          </w:tcPr>
          <w:p w:rsidR="00612D01" w:rsidRDefault="00612D01" w:rsidP="00C9347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1A5AA4">
              <w:rPr>
                <w:rFonts w:ascii="Times New Roman" w:hAnsi="Times New Roman" w:cs="Times New Roman"/>
              </w:rPr>
              <w:t xml:space="preserve">Май </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ce</w:t>
              </w:r>
              <w:r w:rsidRPr="00612D01">
                <w:rPr>
                  <w:rFonts w:ascii="Times New Roman" w:hAnsi="Times New Roman"/>
                  <w:color w:val="0000FF"/>
                  <w:u w:val="single"/>
                  <w:lang w:val="ru-RU"/>
                </w:rPr>
                <w:t>527</w:t>
              </w:r>
              <w:r>
                <w:rPr>
                  <w:rFonts w:ascii="Times New Roman" w:hAnsi="Times New Roman"/>
                  <w:color w:val="0000FF"/>
                  <w:u w:val="single"/>
                </w:rPr>
                <w:t>e</w:t>
              </w:r>
              <w:r w:rsidRPr="00612D01">
                <w:rPr>
                  <w:rFonts w:ascii="Times New Roman" w:hAnsi="Times New Roman"/>
                  <w:color w:val="0000FF"/>
                  <w:u w:val="single"/>
                  <w:lang w:val="ru-RU"/>
                </w:rPr>
                <w:t>51</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t>98</w:t>
            </w:r>
          </w:p>
        </w:tc>
        <w:tc>
          <w:tcPr>
            <w:tcW w:w="3986" w:type="dxa"/>
            <w:tcMar>
              <w:top w:w="50" w:type="dxa"/>
              <w:left w:w="100" w:type="dxa"/>
            </w:tcMar>
            <w:vAlign w:val="center"/>
          </w:tcPr>
          <w:p w:rsidR="00612D01" w:rsidRDefault="00612D01" w:rsidP="00C9347E">
            <w:pPr>
              <w:spacing w:after="0"/>
              <w:ind w:left="135"/>
            </w:pPr>
            <w:r w:rsidRPr="00612D01">
              <w:rPr>
                <w:rFonts w:ascii="Times New Roman" w:hAnsi="Times New Roman"/>
                <w:color w:val="000000"/>
                <w:sz w:val="24"/>
                <w:lang w:val="ru-RU"/>
              </w:rPr>
              <w:t xml:space="preserve">Резервный урок. Художественное своеобразие произведений зарубежной прозы ХХ века. </w:t>
            </w:r>
            <w:r>
              <w:rPr>
                <w:rFonts w:ascii="Times New Roman" w:hAnsi="Times New Roman"/>
                <w:color w:val="000000"/>
                <w:sz w:val="24"/>
              </w:rPr>
              <w:lastRenderedPageBreak/>
              <w:t>Историко-культурная значимость</w:t>
            </w:r>
          </w:p>
        </w:tc>
        <w:tc>
          <w:tcPr>
            <w:tcW w:w="1126" w:type="dxa"/>
            <w:tcMar>
              <w:top w:w="50" w:type="dxa"/>
              <w:left w:w="100" w:type="dxa"/>
            </w:tcMar>
            <w:vAlign w:val="center"/>
          </w:tcPr>
          <w:p w:rsidR="00612D01" w:rsidRDefault="00612D01" w:rsidP="00C9347E">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1A5AA4">
              <w:rPr>
                <w:rFonts w:ascii="Times New Roman" w:hAnsi="Times New Roman" w:cs="Times New Roman"/>
              </w:rPr>
              <w:t xml:space="preserve">Май </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/0</w:t>
              </w:r>
              <w:r>
                <w:rPr>
                  <w:rFonts w:ascii="Times New Roman" w:hAnsi="Times New Roman"/>
                  <w:color w:val="0000FF"/>
                  <w:u w:val="single"/>
                </w:rPr>
                <w:t>eac</w:t>
              </w:r>
              <w:r w:rsidRPr="00612D01">
                <w:rPr>
                  <w:rFonts w:ascii="Times New Roman" w:hAnsi="Times New Roman"/>
                  <w:color w:val="0000FF"/>
                  <w:u w:val="single"/>
                  <w:lang w:val="ru-RU"/>
                </w:rPr>
                <w:t>5454</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lastRenderedPageBreak/>
              <w:t>99</w:t>
            </w:r>
          </w:p>
        </w:tc>
        <w:tc>
          <w:tcPr>
            <w:tcW w:w="398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612D01">
              <w:rPr>
                <w:rFonts w:ascii="Times New Roman" w:hAnsi="Times New Roman"/>
                <w:color w:val="000000"/>
                <w:sz w:val="24"/>
                <w:lang w:val="ru-RU"/>
              </w:rPr>
              <w:t xml:space="preserve">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1126"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1A5AA4">
              <w:rPr>
                <w:rFonts w:ascii="Times New Roman" w:hAnsi="Times New Roman" w:cs="Times New Roman"/>
              </w:rPr>
              <w:t xml:space="preserve">Май </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ad</w:t>
              </w:r>
              <w:r w:rsidRPr="00612D01">
                <w:rPr>
                  <w:rFonts w:ascii="Times New Roman" w:hAnsi="Times New Roman"/>
                  <w:color w:val="0000FF"/>
                  <w:u w:val="single"/>
                  <w:lang w:val="ru-RU"/>
                </w:rPr>
                <w:t>920</w:t>
              </w:r>
              <w:r>
                <w:rPr>
                  <w:rFonts w:ascii="Times New Roman" w:hAnsi="Times New Roman"/>
                  <w:color w:val="0000FF"/>
                  <w:u w:val="single"/>
                </w:rPr>
                <w:t>aa</w:t>
              </w:r>
              <w:r w:rsidRPr="00612D01">
                <w:rPr>
                  <w:rFonts w:ascii="Times New Roman" w:hAnsi="Times New Roman"/>
                  <w:color w:val="0000FF"/>
                  <w:u w:val="single"/>
                  <w:lang w:val="ru-RU"/>
                </w:rPr>
                <w:t>9</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t>100</w:t>
            </w:r>
          </w:p>
        </w:tc>
        <w:tc>
          <w:tcPr>
            <w:tcW w:w="398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Общий обзор зарубежной драматургии ХХ века. Своеобразие конфликта в пьесе. Парадоксы жизни и человеческих судеб в мире условностей и мнимых ценностей (одно произведение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p>
        </w:tc>
        <w:tc>
          <w:tcPr>
            <w:tcW w:w="1126"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1A5AA4">
              <w:rPr>
                <w:rFonts w:ascii="Times New Roman" w:hAnsi="Times New Roman" w:cs="Times New Roman"/>
              </w:rPr>
              <w:t xml:space="preserve">Май </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ec</w:t>
              </w:r>
              <w:r w:rsidRPr="00612D01">
                <w:rPr>
                  <w:rFonts w:ascii="Times New Roman" w:hAnsi="Times New Roman"/>
                  <w:color w:val="0000FF"/>
                  <w:u w:val="single"/>
                  <w:lang w:val="ru-RU"/>
                </w:rPr>
                <w:t>2</w:t>
              </w:r>
              <w:r>
                <w:rPr>
                  <w:rFonts w:ascii="Times New Roman" w:hAnsi="Times New Roman"/>
                  <w:color w:val="0000FF"/>
                  <w:u w:val="single"/>
                </w:rPr>
                <w:t>d</w:t>
              </w:r>
              <w:r w:rsidRPr="00612D01">
                <w:rPr>
                  <w:rFonts w:ascii="Times New Roman" w:hAnsi="Times New Roman"/>
                  <w:color w:val="0000FF"/>
                  <w:u w:val="single"/>
                  <w:lang w:val="ru-RU"/>
                </w:rPr>
                <w:t>4</w:t>
              </w:r>
              <w:r>
                <w:rPr>
                  <w:rFonts w:ascii="Times New Roman" w:hAnsi="Times New Roman"/>
                  <w:color w:val="0000FF"/>
                  <w:u w:val="single"/>
                </w:rPr>
                <w:t>e</w:t>
              </w:r>
              <w:r w:rsidRPr="00612D01">
                <w:rPr>
                  <w:rFonts w:ascii="Times New Roman" w:hAnsi="Times New Roman"/>
                  <w:color w:val="0000FF"/>
                  <w:u w:val="single"/>
                  <w:lang w:val="ru-RU"/>
                </w:rPr>
                <w:t>90</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t>101</w:t>
            </w:r>
          </w:p>
        </w:tc>
        <w:tc>
          <w:tcPr>
            <w:tcW w:w="398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Урок внеклассного чтения по зарубежной литературе ХХ века</w:t>
            </w:r>
          </w:p>
        </w:tc>
        <w:tc>
          <w:tcPr>
            <w:tcW w:w="1126"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1A5AA4">
              <w:rPr>
                <w:rFonts w:ascii="Times New Roman" w:hAnsi="Times New Roman" w:cs="Times New Roman"/>
              </w:rPr>
              <w:t xml:space="preserve">Май </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/09495</w:t>
              </w:r>
              <w:r>
                <w:rPr>
                  <w:rFonts w:ascii="Times New Roman" w:hAnsi="Times New Roman"/>
                  <w:color w:val="0000FF"/>
                  <w:u w:val="single"/>
                </w:rPr>
                <w:t>f</w:t>
              </w:r>
              <w:r w:rsidRPr="00612D01">
                <w:rPr>
                  <w:rFonts w:ascii="Times New Roman" w:hAnsi="Times New Roman"/>
                  <w:color w:val="0000FF"/>
                  <w:u w:val="single"/>
                  <w:lang w:val="ru-RU"/>
                </w:rPr>
                <w:t>64</w:t>
              </w:r>
            </w:hyperlink>
          </w:p>
        </w:tc>
      </w:tr>
      <w:tr w:rsidR="00612D01" w:rsidRPr="00612D01" w:rsidTr="00C9347E">
        <w:trPr>
          <w:trHeight w:val="144"/>
          <w:tblCellSpacing w:w="20" w:type="nil"/>
        </w:trPr>
        <w:tc>
          <w:tcPr>
            <w:tcW w:w="860" w:type="dxa"/>
            <w:tcMar>
              <w:top w:w="50" w:type="dxa"/>
              <w:left w:w="100" w:type="dxa"/>
            </w:tcMar>
            <w:vAlign w:val="center"/>
          </w:tcPr>
          <w:p w:rsidR="00612D01" w:rsidRDefault="00612D01" w:rsidP="00C9347E">
            <w:pPr>
              <w:spacing w:after="0"/>
            </w:pPr>
            <w:r>
              <w:rPr>
                <w:rFonts w:ascii="Times New Roman" w:hAnsi="Times New Roman"/>
                <w:color w:val="000000"/>
                <w:sz w:val="24"/>
              </w:rPr>
              <w:t>102</w:t>
            </w:r>
          </w:p>
        </w:tc>
        <w:tc>
          <w:tcPr>
            <w:tcW w:w="3986"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Презентация проекта по литературе второй половины ХХ - начала Х</w:t>
            </w:r>
            <w:r>
              <w:rPr>
                <w:rFonts w:ascii="Times New Roman" w:hAnsi="Times New Roman"/>
                <w:color w:val="000000"/>
                <w:sz w:val="24"/>
              </w:rPr>
              <w:t>XI</w:t>
            </w:r>
            <w:r w:rsidRPr="00612D01">
              <w:rPr>
                <w:rFonts w:ascii="Times New Roman" w:hAnsi="Times New Roman"/>
                <w:color w:val="000000"/>
                <w:sz w:val="24"/>
                <w:lang w:val="ru-RU"/>
              </w:rPr>
              <w:t xml:space="preserve"> веков</w:t>
            </w:r>
          </w:p>
        </w:tc>
        <w:tc>
          <w:tcPr>
            <w:tcW w:w="1126"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12D01" w:rsidRDefault="00612D01" w:rsidP="00C9347E">
            <w:pPr>
              <w:spacing w:after="0"/>
              <w:ind w:left="135"/>
              <w:jc w:val="center"/>
            </w:pPr>
          </w:p>
        </w:tc>
        <w:tc>
          <w:tcPr>
            <w:tcW w:w="1910" w:type="dxa"/>
            <w:tcMar>
              <w:top w:w="50" w:type="dxa"/>
              <w:left w:w="100" w:type="dxa"/>
            </w:tcMar>
            <w:vAlign w:val="center"/>
          </w:tcPr>
          <w:p w:rsidR="00612D01" w:rsidRDefault="00612D01" w:rsidP="00C9347E">
            <w:pPr>
              <w:spacing w:after="0"/>
              <w:ind w:left="135"/>
              <w:jc w:val="center"/>
            </w:pPr>
          </w:p>
        </w:tc>
        <w:tc>
          <w:tcPr>
            <w:tcW w:w="1347" w:type="dxa"/>
            <w:tcMar>
              <w:top w:w="50" w:type="dxa"/>
              <w:left w:w="100" w:type="dxa"/>
            </w:tcMar>
          </w:tcPr>
          <w:p w:rsidR="00612D01" w:rsidRDefault="00612D01" w:rsidP="00C9347E">
            <w:pPr>
              <w:spacing w:after="0"/>
              <w:ind w:left="135"/>
            </w:pPr>
            <w:r w:rsidRPr="001A5AA4">
              <w:rPr>
                <w:rFonts w:ascii="Times New Roman" w:hAnsi="Times New Roman" w:cs="Times New Roman"/>
              </w:rPr>
              <w:t xml:space="preserve">Май </w:t>
            </w:r>
          </w:p>
        </w:tc>
        <w:tc>
          <w:tcPr>
            <w:tcW w:w="2970" w:type="dxa"/>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612D01">
                <w:rPr>
                  <w:rFonts w:ascii="Times New Roman" w:hAnsi="Times New Roman"/>
                  <w:color w:val="0000FF"/>
                  <w:u w:val="single"/>
                  <w:lang w:val="ru-RU"/>
                </w:rPr>
                <w:t>://</w:t>
              </w:r>
              <w:r>
                <w:rPr>
                  <w:rFonts w:ascii="Times New Roman" w:hAnsi="Times New Roman"/>
                  <w:color w:val="0000FF"/>
                  <w:u w:val="single"/>
                </w:rPr>
                <w:t>m</w:t>
              </w:r>
              <w:r w:rsidRPr="00612D01">
                <w:rPr>
                  <w:rFonts w:ascii="Times New Roman" w:hAnsi="Times New Roman"/>
                  <w:color w:val="0000FF"/>
                  <w:u w:val="single"/>
                  <w:lang w:val="ru-RU"/>
                </w:rPr>
                <w:t>.</w:t>
              </w:r>
              <w:r>
                <w:rPr>
                  <w:rFonts w:ascii="Times New Roman" w:hAnsi="Times New Roman"/>
                  <w:color w:val="0000FF"/>
                  <w:u w:val="single"/>
                </w:rPr>
                <w:t>edsoo</w:t>
              </w:r>
              <w:r w:rsidRPr="00612D01">
                <w:rPr>
                  <w:rFonts w:ascii="Times New Roman" w:hAnsi="Times New Roman"/>
                  <w:color w:val="0000FF"/>
                  <w:u w:val="single"/>
                  <w:lang w:val="ru-RU"/>
                </w:rPr>
                <w:t>.</w:t>
              </w:r>
              <w:r>
                <w:rPr>
                  <w:rFonts w:ascii="Times New Roman" w:hAnsi="Times New Roman"/>
                  <w:color w:val="0000FF"/>
                  <w:u w:val="single"/>
                </w:rPr>
                <w:t>ru</w:t>
              </w:r>
              <w:r w:rsidRPr="00612D01">
                <w:rPr>
                  <w:rFonts w:ascii="Times New Roman" w:hAnsi="Times New Roman"/>
                  <w:color w:val="0000FF"/>
                  <w:u w:val="single"/>
                  <w:lang w:val="ru-RU"/>
                </w:rPr>
                <w:t>/</w:t>
              </w:r>
              <w:r>
                <w:rPr>
                  <w:rFonts w:ascii="Times New Roman" w:hAnsi="Times New Roman"/>
                  <w:color w:val="0000FF"/>
                  <w:u w:val="single"/>
                </w:rPr>
                <w:t>fa</w:t>
              </w:r>
              <w:r w:rsidRPr="00612D01">
                <w:rPr>
                  <w:rFonts w:ascii="Times New Roman" w:hAnsi="Times New Roman"/>
                  <w:color w:val="0000FF"/>
                  <w:u w:val="single"/>
                  <w:lang w:val="ru-RU"/>
                </w:rPr>
                <w:t>8</w:t>
              </w:r>
              <w:r>
                <w:rPr>
                  <w:rFonts w:ascii="Times New Roman" w:hAnsi="Times New Roman"/>
                  <w:color w:val="0000FF"/>
                  <w:u w:val="single"/>
                </w:rPr>
                <w:t>cbb</w:t>
              </w:r>
              <w:r w:rsidRPr="00612D01">
                <w:rPr>
                  <w:rFonts w:ascii="Times New Roman" w:hAnsi="Times New Roman"/>
                  <w:color w:val="0000FF"/>
                  <w:u w:val="single"/>
                  <w:lang w:val="ru-RU"/>
                </w:rPr>
                <w:t>35</w:t>
              </w:r>
            </w:hyperlink>
          </w:p>
        </w:tc>
      </w:tr>
      <w:tr w:rsidR="00612D01" w:rsidTr="00C9347E">
        <w:trPr>
          <w:trHeight w:val="144"/>
          <w:tblCellSpacing w:w="20" w:type="nil"/>
        </w:trPr>
        <w:tc>
          <w:tcPr>
            <w:tcW w:w="0" w:type="auto"/>
            <w:gridSpan w:val="2"/>
            <w:tcMar>
              <w:top w:w="50" w:type="dxa"/>
              <w:left w:w="100" w:type="dxa"/>
            </w:tcMar>
            <w:vAlign w:val="center"/>
          </w:tcPr>
          <w:p w:rsidR="00612D01" w:rsidRPr="00612D01" w:rsidRDefault="00612D01" w:rsidP="00C9347E">
            <w:pPr>
              <w:spacing w:after="0"/>
              <w:ind w:left="135"/>
              <w:rPr>
                <w:lang w:val="ru-RU"/>
              </w:rPr>
            </w:pPr>
            <w:r w:rsidRPr="00612D01">
              <w:rPr>
                <w:rFonts w:ascii="Times New Roman" w:hAnsi="Times New Roman"/>
                <w:color w:val="000000"/>
                <w:sz w:val="24"/>
                <w:lang w:val="ru-RU"/>
              </w:rPr>
              <w:t>ОБЩЕЕ КОЛИЧЕСТВО ЧАСОВ ПО ПРОГРАММЕ</w:t>
            </w:r>
          </w:p>
        </w:tc>
        <w:tc>
          <w:tcPr>
            <w:tcW w:w="1126" w:type="dxa"/>
            <w:tcMar>
              <w:top w:w="50" w:type="dxa"/>
              <w:left w:w="100" w:type="dxa"/>
            </w:tcMar>
            <w:vAlign w:val="center"/>
          </w:tcPr>
          <w:p w:rsidR="00612D01" w:rsidRDefault="00612D01" w:rsidP="00C9347E">
            <w:pPr>
              <w:spacing w:after="0"/>
              <w:ind w:left="135"/>
              <w:jc w:val="center"/>
            </w:pPr>
            <w:r w:rsidRPr="00612D01">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612D01" w:rsidRDefault="00612D01" w:rsidP="00C9347E">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612D01" w:rsidRDefault="00612D01" w:rsidP="00C9347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12D01" w:rsidRDefault="00612D01" w:rsidP="00C9347E"/>
        </w:tc>
      </w:tr>
    </w:tbl>
    <w:p w:rsidR="00906763" w:rsidRDefault="00906763" w:rsidP="00612D01">
      <w:pPr>
        <w:spacing w:after="0"/>
        <w:ind w:left="120"/>
        <w:sectPr w:rsidR="00906763">
          <w:pgSz w:w="16383" w:h="11906" w:orient="landscape"/>
          <w:pgMar w:top="1134" w:right="850" w:bottom="1134" w:left="1701" w:header="720" w:footer="720" w:gutter="0"/>
          <w:cols w:space="720"/>
        </w:sectPr>
      </w:pPr>
    </w:p>
    <w:p w:rsidR="00906763" w:rsidRPr="00612D01" w:rsidRDefault="00612D01">
      <w:pPr>
        <w:spacing w:before="199" w:after="199"/>
        <w:ind w:left="120"/>
        <w:rPr>
          <w:lang w:val="ru-RU"/>
        </w:rPr>
      </w:pPr>
      <w:r w:rsidRPr="00612D01">
        <w:rPr>
          <w:rFonts w:ascii="Times New Roman" w:hAnsi="Times New Roman"/>
          <w:b/>
          <w:color w:val="000000"/>
          <w:sz w:val="28"/>
          <w:lang w:val="ru-RU"/>
        </w:rPr>
        <w:lastRenderedPageBreak/>
        <w:t xml:space="preserve">ПРОВЕРЯЕМЫЕ ТРЕБОВАНИЯ К РЕЗУЛЬТАТАМ ОСВОЕНИЯ ОСНОВНОЙ ОБРАЗОВАТЕЛЬНОЙ </w:t>
      </w:r>
      <w:r w:rsidRPr="00612D01">
        <w:rPr>
          <w:rFonts w:ascii="Times New Roman" w:hAnsi="Times New Roman"/>
          <w:b/>
          <w:color w:val="000000"/>
          <w:sz w:val="28"/>
          <w:lang w:val="ru-RU"/>
        </w:rPr>
        <w:t>ПРОГРАММЫ</w:t>
      </w:r>
    </w:p>
    <w:p w:rsidR="00906763" w:rsidRPr="00612D01" w:rsidRDefault="00906763">
      <w:pPr>
        <w:spacing w:before="199" w:after="199"/>
        <w:ind w:left="120"/>
        <w:rPr>
          <w:lang w:val="ru-RU"/>
        </w:rPr>
      </w:pPr>
    </w:p>
    <w:p w:rsidR="00906763" w:rsidRDefault="00612D01">
      <w:pPr>
        <w:spacing w:before="199" w:after="199"/>
        <w:ind w:left="120"/>
      </w:pPr>
      <w:r>
        <w:rPr>
          <w:rFonts w:ascii="Times New Roman" w:hAnsi="Times New Roman"/>
          <w:b/>
          <w:color w:val="000000"/>
          <w:sz w:val="28"/>
        </w:rPr>
        <w:t xml:space="preserve">10 КЛАСС </w:t>
      </w:r>
    </w:p>
    <w:p w:rsidR="00906763" w:rsidRDefault="00906763">
      <w:pPr>
        <w:spacing w:after="0"/>
        <w:ind w:left="120"/>
      </w:pPr>
    </w:p>
    <w:tbl>
      <w:tblPr>
        <w:tblW w:w="0" w:type="auto"/>
        <w:tblCellSpacing w:w="0" w:type="dxa"/>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7"/>
        <w:gridCol w:w="7444"/>
      </w:tblGrid>
      <w:tr w:rsidR="00906763" w:rsidRPr="00612D01">
        <w:trPr>
          <w:trHeight w:val="144"/>
          <w:tblCellSpacing w:w="0" w:type="dxa"/>
        </w:trPr>
        <w:tc>
          <w:tcPr>
            <w:tcW w:w="1988" w:type="dxa"/>
            <w:tcMar>
              <w:top w:w="50" w:type="dxa"/>
              <w:left w:w="100" w:type="dxa"/>
            </w:tcMar>
            <w:vAlign w:val="center"/>
          </w:tcPr>
          <w:p w:rsidR="00906763" w:rsidRDefault="00612D01">
            <w:pPr>
              <w:spacing w:after="0"/>
              <w:ind w:left="243"/>
            </w:pPr>
            <w:r>
              <w:rPr>
                <w:rFonts w:ascii="Times New Roman" w:hAnsi="Times New Roman"/>
                <w:b/>
                <w:color w:val="000000"/>
                <w:sz w:val="24"/>
              </w:rPr>
              <w:t xml:space="preserve"> Код проверяемого результата </w:t>
            </w:r>
          </w:p>
        </w:tc>
        <w:tc>
          <w:tcPr>
            <w:tcW w:w="11678" w:type="dxa"/>
            <w:tcMar>
              <w:top w:w="50" w:type="dxa"/>
              <w:left w:w="100" w:type="dxa"/>
            </w:tcMar>
            <w:vAlign w:val="center"/>
          </w:tcPr>
          <w:p w:rsidR="00906763" w:rsidRPr="00612D01" w:rsidRDefault="00612D01">
            <w:pPr>
              <w:spacing w:after="0"/>
              <w:ind w:left="243"/>
              <w:rPr>
                <w:lang w:val="ru-RU"/>
              </w:rPr>
            </w:pPr>
            <w:r w:rsidRPr="00612D01">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906763" w:rsidRPr="00612D01">
        <w:trPr>
          <w:trHeight w:val="144"/>
          <w:tblCellSpacing w:w="0" w:type="dxa"/>
        </w:trPr>
        <w:tc>
          <w:tcPr>
            <w:tcW w:w="1988" w:type="dxa"/>
            <w:tcMar>
              <w:top w:w="50" w:type="dxa"/>
              <w:left w:w="100" w:type="dxa"/>
            </w:tcMar>
            <w:vAlign w:val="center"/>
          </w:tcPr>
          <w:p w:rsidR="00906763" w:rsidRDefault="00612D01">
            <w:pPr>
              <w:spacing w:after="0" w:line="360" w:lineRule="auto"/>
              <w:ind w:left="336"/>
              <w:jc w:val="center"/>
            </w:pPr>
            <w:r>
              <w:rPr>
                <w:rFonts w:ascii="Times New Roman" w:hAnsi="Times New Roman"/>
                <w:color w:val="000000"/>
                <w:sz w:val="24"/>
              </w:rPr>
              <w:t>1</w:t>
            </w:r>
          </w:p>
        </w:tc>
        <w:tc>
          <w:tcPr>
            <w:tcW w:w="11678" w:type="dxa"/>
            <w:tcMar>
              <w:top w:w="50" w:type="dxa"/>
              <w:left w:w="100" w:type="dxa"/>
            </w:tcMar>
            <w:vAlign w:val="center"/>
          </w:tcPr>
          <w:p w:rsidR="00906763" w:rsidRPr="00612D01" w:rsidRDefault="00612D01">
            <w:pPr>
              <w:spacing w:after="0" w:line="360" w:lineRule="auto"/>
              <w:ind w:left="336"/>
              <w:jc w:val="both"/>
              <w:rPr>
                <w:lang w:val="ru-RU"/>
              </w:rPr>
            </w:pPr>
            <w:r w:rsidRPr="00612D01">
              <w:rPr>
                <w:rFonts w:ascii="Times New Roman" w:hAnsi="Times New Roman"/>
                <w:color w:val="000000"/>
                <w:sz w:val="24"/>
                <w:lang w:val="ru-RU"/>
              </w:rPr>
              <w:t xml:space="preserve">Осознание причастности к отечественным традициям и исторической преемственности поколений на </w:t>
            </w:r>
            <w:r w:rsidRPr="00612D01">
              <w:rPr>
                <w:rFonts w:ascii="Times New Roman" w:hAnsi="Times New Roman"/>
                <w:color w:val="000000"/>
                <w:sz w:val="24"/>
                <w:lang w:val="ru-RU"/>
              </w:rPr>
              <w:t xml:space="preserve">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Pr>
                <w:rFonts w:ascii="Times New Roman" w:hAnsi="Times New Roman"/>
                <w:color w:val="000000"/>
                <w:sz w:val="24"/>
              </w:rPr>
              <w:t>XIX</w:t>
            </w:r>
            <w:r w:rsidRPr="00612D01">
              <w:rPr>
                <w:rFonts w:ascii="Times New Roman" w:hAnsi="Times New Roman"/>
                <w:color w:val="000000"/>
                <w:sz w:val="24"/>
                <w:lang w:val="ru-RU"/>
              </w:rPr>
              <w:t xml:space="preserve"> в.)</w:t>
            </w:r>
          </w:p>
        </w:tc>
      </w:tr>
      <w:tr w:rsidR="00906763" w:rsidRPr="00612D01">
        <w:trPr>
          <w:trHeight w:val="144"/>
          <w:tblCellSpacing w:w="0" w:type="dxa"/>
        </w:trPr>
        <w:tc>
          <w:tcPr>
            <w:tcW w:w="1988" w:type="dxa"/>
            <w:tcMar>
              <w:top w:w="50" w:type="dxa"/>
              <w:left w:w="100" w:type="dxa"/>
            </w:tcMar>
            <w:vAlign w:val="center"/>
          </w:tcPr>
          <w:p w:rsidR="00906763" w:rsidRDefault="00612D01">
            <w:pPr>
              <w:spacing w:after="0" w:line="360" w:lineRule="auto"/>
              <w:ind w:left="336"/>
              <w:jc w:val="center"/>
            </w:pPr>
            <w:r>
              <w:rPr>
                <w:rFonts w:ascii="Times New Roman" w:hAnsi="Times New Roman"/>
                <w:color w:val="000000"/>
                <w:sz w:val="24"/>
              </w:rPr>
              <w:t>2</w:t>
            </w:r>
          </w:p>
        </w:tc>
        <w:tc>
          <w:tcPr>
            <w:tcW w:w="11678" w:type="dxa"/>
            <w:tcMar>
              <w:top w:w="50" w:type="dxa"/>
              <w:left w:w="100" w:type="dxa"/>
            </w:tcMar>
            <w:vAlign w:val="center"/>
          </w:tcPr>
          <w:p w:rsidR="00906763" w:rsidRPr="00612D01" w:rsidRDefault="00612D01">
            <w:pPr>
              <w:spacing w:after="0" w:line="360" w:lineRule="auto"/>
              <w:ind w:left="336"/>
              <w:jc w:val="both"/>
              <w:rPr>
                <w:lang w:val="ru-RU"/>
              </w:rPr>
            </w:pPr>
            <w:r w:rsidRPr="00612D01">
              <w:rPr>
                <w:rFonts w:ascii="Times New Roman" w:hAnsi="Times New Roman"/>
                <w:color w:val="000000"/>
                <w:sz w:val="24"/>
                <w:lang w:val="ru-RU"/>
              </w:rPr>
              <w:t>Понимание взаимосвязей между языковым, литературным, интелле</w:t>
            </w:r>
            <w:r w:rsidRPr="00612D01">
              <w:rPr>
                <w:rFonts w:ascii="Times New Roman" w:hAnsi="Times New Roman"/>
                <w:color w:val="000000"/>
                <w:sz w:val="24"/>
                <w:lang w:val="ru-RU"/>
              </w:rPr>
              <w:t>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w:t>
            </w:r>
          </w:p>
        </w:tc>
      </w:tr>
      <w:tr w:rsidR="00906763" w:rsidRPr="00612D01">
        <w:trPr>
          <w:trHeight w:val="144"/>
          <w:tblCellSpacing w:w="0" w:type="dxa"/>
        </w:trPr>
        <w:tc>
          <w:tcPr>
            <w:tcW w:w="1988" w:type="dxa"/>
            <w:tcMar>
              <w:top w:w="50" w:type="dxa"/>
              <w:left w:w="100" w:type="dxa"/>
            </w:tcMar>
            <w:vAlign w:val="center"/>
          </w:tcPr>
          <w:p w:rsidR="00906763" w:rsidRDefault="00612D01">
            <w:pPr>
              <w:spacing w:after="0" w:line="360" w:lineRule="auto"/>
              <w:ind w:left="336"/>
              <w:jc w:val="center"/>
            </w:pPr>
            <w:r>
              <w:rPr>
                <w:rFonts w:ascii="Times New Roman" w:hAnsi="Times New Roman"/>
                <w:color w:val="000000"/>
                <w:sz w:val="24"/>
              </w:rPr>
              <w:t>3</w:t>
            </w:r>
          </w:p>
        </w:tc>
        <w:tc>
          <w:tcPr>
            <w:tcW w:w="11678" w:type="dxa"/>
            <w:tcMar>
              <w:top w:w="50" w:type="dxa"/>
              <w:left w:w="100" w:type="dxa"/>
            </w:tcMar>
            <w:vAlign w:val="center"/>
          </w:tcPr>
          <w:p w:rsidR="00906763" w:rsidRPr="00612D01" w:rsidRDefault="00612D01">
            <w:pPr>
              <w:spacing w:after="0" w:line="360" w:lineRule="auto"/>
              <w:ind w:left="336"/>
              <w:jc w:val="both"/>
              <w:rPr>
                <w:lang w:val="ru-RU"/>
              </w:rPr>
            </w:pPr>
            <w:r w:rsidRPr="00612D01">
              <w:rPr>
                <w:rFonts w:ascii="Times New Roman" w:hAnsi="Times New Roman"/>
                <w:color w:val="000000"/>
                <w:spacing w:val="-2"/>
                <w:sz w:val="24"/>
                <w:lang w:val="ru-RU"/>
              </w:rPr>
              <w:t>Сформированность устойчивого интереса к чтению как средству познания отечественной и других к</w:t>
            </w:r>
            <w:r w:rsidRPr="00612D01">
              <w:rPr>
                <w:rFonts w:ascii="Times New Roman" w:hAnsi="Times New Roman"/>
                <w:color w:val="000000"/>
                <w:spacing w:val="-2"/>
                <w:sz w:val="24"/>
                <w:lang w:val="ru-RU"/>
              </w:rPr>
              <w:t>ультур, уважительного отношения к ним; осознанное умение внимательно читать, понимать и самостоятельно интерпретировать художественный текст</w:t>
            </w:r>
          </w:p>
        </w:tc>
      </w:tr>
      <w:tr w:rsidR="00906763" w:rsidRPr="00612D01">
        <w:trPr>
          <w:trHeight w:val="144"/>
          <w:tblCellSpacing w:w="0" w:type="dxa"/>
        </w:trPr>
        <w:tc>
          <w:tcPr>
            <w:tcW w:w="1988" w:type="dxa"/>
            <w:tcMar>
              <w:top w:w="50" w:type="dxa"/>
              <w:left w:w="100" w:type="dxa"/>
            </w:tcMar>
            <w:vAlign w:val="center"/>
          </w:tcPr>
          <w:p w:rsidR="00906763" w:rsidRDefault="00612D01">
            <w:pPr>
              <w:spacing w:after="0" w:line="360" w:lineRule="auto"/>
              <w:ind w:left="336"/>
              <w:jc w:val="center"/>
            </w:pPr>
            <w:r>
              <w:rPr>
                <w:rFonts w:ascii="Times New Roman" w:hAnsi="Times New Roman"/>
                <w:color w:val="000000"/>
                <w:sz w:val="24"/>
              </w:rPr>
              <w:t>4</w:t>
            </w:r>
          </w:p>
        </w:tc>
        <w:tc>
          <w:tcPr>
            <w:tcW w:w="11678" w:type="dxa"/>
            <w:tcMar>
              <w:top w:w="50" w:type="dxa"/>
              <w:left w:w="100" w:type="dxa"/>
            </w:tcMar>
            <w:vAlign w:val="center"/>
          </w:tcPr>
          <w:p w:rsidR="00906763" w:rsidRPr="00612D01" w:rsidRDefault="00612D01">
            <w:pPr>
              <w:spacing w:after="0" w:line="360" w:lineRule="auto"/>
              <w:ind w:left="336"/>
              <w:jc w:val="both"/>
              <w:rPr>
                <w:lang w:val="ru-RU"/>
              </w:rPr>
            </w:pPr>
            <w:r w:rsidRPr="00612D01">
              <w:rPr>
                <w:rFonts w:ascii="Times New Roman" w:hAnsi="Times New Roman"/>
                <w:color w:val="000000"/>
                <w:sz w:val="24"/>
                <w:lang w:val="ru-RU"/>
              </w:rPr>
              <w:t xml:space="preserve">Знание содержания, понимание ключевых проблем и осознание историко-культурного и нравственно-ценностного </w:t>
            </w:r>
            <w:r w:rsidRPr="00612D01">
              <w:rPr>
                <w:rFonts w:ascii="Times New Roman" w:hAnsi="Times New Roman"/>
                <w:color w:val="000000"/>
                <w:sz w:val="24"/>
                <w:lang w:val="ru-RU"/>
              </w:rPr>
              <w:t xml:space="preserve">взаимовлияния произведений русской и зарубежной классической литературы, а также литературы народов России (вторая половина </w:t>
            </w:r>
            <w:r>
              <w:rPr>
                <w:rFonts w:ascii="Times New Roman" w:hAnsi="Times New Roman"/>
                <w:color w:val="000000"/>
                <w:sz w:val="24"/>
              </w:rPr>
              <w:t>XIX</w:t>
            </w:r>
            <w:r w:rsidRPr="00612D01">
              <w:rPr>
                <w:rFonts w:ascii="Times New Roman" w:hAnsi="Times New Roman"/>
                <w:color w:val="000000"/>
                <w:sz w:val="24"/>
                <w:lang w:val="ru-RU"/>
              </w:rPr>
              <w:t xml:space="preserve"> в.)</w:t>
            </w:r>
          </w:p>
        </w:tc>
      </w:tr>
      <w:tr w:rsidR="00906763" w:rsidRPr="00612D01">
        <w:trPr>
          <w:trHeight w:val="144"/>
          <w:tblCellSpacing w:w="0" w:type="dxa"/>
        </w:trPr>
        <w:tc>
          <w:tcPr>
            <w:tcW w:w="1988" w:type="dxa"/>
            <w:tcMar>
              <w:top w:w="50" w:type="dxa"/>
              <w:left w:w="100" w:type="dxa"/>
            </w:tcMar>
            <w:vAlign w:val="center"/>
          </w:tcPr>
          <w:p w:rsidR="00906763" w:rsidRDefault="00612D01">
            <w:pPr>
              <w:spacing w:after="0" w:line="360" w:lineRule="auto"/>
              <w:ind w:left="336"/>
              <w:jc w:val="center"/>
            </w:pPr>
            <w:r>
              <w:rPr>
                <w:rFonts w:ascii="Times New Roman" w:hAnsi="Times New Roman"/>
                <w:color w:val="000000"/>
                <w:sz w:val="24"/>
              </w:rPr>
              <w:t>5</w:t>
            </w:r>
          </w:p>
        </w:tc>
        <w:tc>
          <w:tcPr>
            <w:tcW w:w="11678" w:type="dxa"/>
            <w:tcMar>
              <w:top w:w="50" w:type="dxa"/>
              <w:left w:w="100" w:type="dxa"/>
            </w:tcMar>
            <w:vAlign w:val="center"/>
          </w:tcPr>
          <w:p w:rsidR="00906763" w:rsidRPr="00612D01" w:rsidRDefault="00612D01">
            <w:pPr>
              <w:spacing w:after="0" w:line="360" w:lineRule="auto"/>
              <w:ind w:left="336"/>
              <w:jc w:val="both"/>
              <w:rPr>
                <w:lang w:val="ru-RU"/>
              </w:rPr>
            </w:pPr>
            <w:r w:rsidRPr="00612D01">
              <w:rPr>
                <w:rFonts w:ascii="Times New Roman" w:hAnsi="Times New Roman"/>
                <w:color w:val="000000"/>
                <w:sz w:val="24"/>
                <w:lang w:val="ru-RU"/>
              </w:rPr>
              <w:t>Сформированность умений определять и учитывать историко-культурный контекст и контекст творчества писателя в процессе ана</w:t>
            </w:r>
            <w:r w:rsidRPr="00612D01">
              <w:rPr>
                <w:rFonts w:ascii="Times New Roman" w:hAnsi="Times New Roman"/>
                <w:color w:val="000000"/>
                <w:sz w:val="24"/>
                <w:lang w:val="ru-RU"/>
              </w:rPr>
              <w:t xml:space="preserve">лиза художественных текстов, выявлять связь литературных произведений второй половины </w:t>
            </w:r>
            <w:r>
              <w:rPr>
                <w:rFonts w:ascii="Times New Roman" w:hAnsi="Times New Roman"/>
                <w:color w:val="000000"/>
                <w:sz w:val="24"/>
              </w:rPr>
              <w:t>XIX</w:t>
            </w:r>
            <w:r w:rsidRPr="00612D01">
              <w:rPr>
                <w:rFonts w:ascii="Times New Roman" w:hAnsi="Times New Roman"/>
                <w:color w:val="000000"/>
                <w:sz w:val="24"/>
                <w:lang w:val="ru-RU"/>
              </w:rPr>
              <w:t xml:space="preserve"> в. со временем написания, с современностью и традицией; умение раскрывать конкретно-историческое и общечеловеческое содержание литературных </w:t>
            </w:r>
            <w:r w:rsidRPr="00612D01">
              <w:rPr>
                <w:rFonts w:ascii="Times New Roman" w:hAnsi="Times New Roman"/>
                <w:color w:val="000000"/>
                <w:sz w:val="24"/>
                <w:lang w:val="ru-RU"/>
              </w:rPr>
              <w:lastRenderedPageBreak/>
              <w:t>произведений</w:t>
            </w:r>
          </w:p>
        </w:tc>
      </w:tr>
      <w:tr w:rsidR="00906763" w:rsidRPr="00612D01">
        <w:trPr>
          <w:trHeight w:val="144"/>
          <w:tblCellSpacing w:w="0" w:type="dxa"/>
        </w:trPr>
        <w:tc>
          <w:tcPr>
            <w:tcW w:w="1988" w:type="dxa"/>
            <w:tcMar>
              <w:top w:w="50" w:type="dxa"/>
              <w:left w:w="100" w:type="dxa"/>
            </w:tcMar>
            <w:vAlign w:val="center"/>
          </w:tcPr>
          <w:p w:rsidR="00906763" w:rsidRDefault="00612D01">
            <w:pPr>
              <w:spacing w:after="0" w:line="360" w:lineRule="auto"/>
              <w:ind w:left="336"/>
              <w:jc w:val="center"/>
            </w:pPr>
            <w:r>
              <w:rPr>
                <w:rFonts w:ascii="Times New Roman" w:hAnsi="Times New Roman"/>
                <w:color w:val="000000"/>
                <w:sz w:val="24"/>
              </w:rPr>
              <w:lastRenderedPageBreak/>
              <w:t>6</w:t>
            </w:r>
          </w:p>
        </w:tc>
        <w:tc>
          <w:tcPr>
            <w:tcW w:w="11678" w:type="dxa"/>
            <w:tcMar>
              <w:top w:w="50" w:type="dxa"/>
              <w:left w:w="100" w:type="dxa"/>
            </w:tcMar>
            <w:vAlign w:val="center"/>
          </w:tcPr>
          <w:p w:rsidR="00906763" w:rsidRPr="00612D01" w:rsidRDefault="00612D01">
            <w:pPr>
              <w:spacing w:after="0" w:line="360" w:lineRule="auto"/>
              <w:ind w:left="336"/>
              <w:jc w:val="both"/>
              <w:rPr>
                <w:lang w:val="ru-RU"/>
              </w:rPr>
            </w:pPr>
            <w:r w:rsidRPr="00612D01">
              <w:rPr>
                <w:rFonts w:ascii="Times New Roman" w:hAnsi="Times New Roman"/>
                <w:color w:val="000000"/>
                <w:sz w:val="24"/>
                <w:lang w:val="ru-RU"/>
              </w:rPr>
              <w:t>Способност</w:t>
            </w:r>
            <w:r w:rsidRPr="00612D01">
              <w:rPr>
                <w:rFonts w:ascii="Times New Roman" w:hAnsi="Times New Roman"/>
                <w:color w:val="000000"/>
                <w:sz w:val="24"/>
                <w:lang w:val="ru-RU"/>
              </w:rPr>
              <w:t xml:space="preserve">ь выявлять в произведениях художественной литературы </w:t>
            </w:r>
            <w:r>
              <w:rPr>
                <w:rFonts w:ascii="Times New Roman" w:hAnsi="Times New Roman"/>
                <w:color w:val="000000"/>
                <w:sz w:val="24"/>
              </w:rPr>
              <w:t>XIX</w:t>
            </w:r>
            <w:r w:rsidRPr="00612D01">
              <w:rPr>
                <w:rFonts w:ascii="Times New Roman" w:hAnsi="Times New Roman"/>
                <w:color w:val="000000"/>
                <w:sz w:val="24"/>
                <w:lang w:val="ru-RU"/>
              </w:rPr>
              <w:t xml:space="preserve"> в.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w:t>
            </w:r>
            <w:r w:rsidRPr="00612D01">
              <w:rPr>
                <w:rFonts w:ascii="Times New Roman" w:hAnsi="Times New Roman"/>
                <w:color w:val="000000"/>
                <w:sz w:val="24"/>
                <w:lang w:val="ru-RU"/>
              </w:rPr>
              <w:t>и устной и письменной речи в процессе чтения и обсуждения лучших образцов отечественной и зарубежной литературы</w:t>
            </w:r>
          </w:p>
        </w:tc>
      </w:tr>
      <w:tr w:rsidR="00906763" w:rsidRPr="00612D01">
        <w:trPr>
          <w:trHeight w:val="144"/>
          <w:tblCellSpacing w:w="0" w:type="dxa"/>
        </w:trPr>
        <w:tc>
          <w:tcPr>
            <w:tcW w:w="1988" w:type="dxa"/>
            <w:tcMar>
              <w:top w:w="50" w:type="dxa"/>
              <w:left w:w="100" w:type="dxa"/>
            </w:tcMar>
            <w:vAlign w:val="center"/>
          </w:tcPr>
          <w:p w:rsidR="00906763" w:rsidRDefault="00612D01">
            <w:pPr>
              <w:spacing w:after="0" w:line="360" w:lineRule="auto"/>
              <w:ind w:left="336"/>
              <w:jc w:val="center"/>
            </w:pPr>
            <w:r>
              <w:rPr>
                <w:rFonts w:ascii="Times New Roman" w:hAnsi="Times New Roman"/>
                <w:color w:val="000000"/>
                <w:sz w:val="24"/>
              </w:rPr>
              <w:t>7</w:t>
            </w:r>
          </w:p>
        </w:tc>
        <w:tc>
          <w:tcPr>
            <w:tcW w:w="11678" w:type="dxa"/>
            <w:tcMar>
              <w:top w:w="50" w:type="dxa"/>
              <w:left w:w="100" w:type="dxa"/>
            </w:tcMar>
            <w:vAlign w:val="center"/>
          </w:tcPr>
          <w:p w:rsidR="00906763" w:rsidRPr="00612D01" w:rsidRDefault="00612D01">
            <w:pPr>
              <w:spacing w:after="0" w:line="360" w:lineRule="auto"/>
              <w:ind w:left="336"/>
              <w:jc w:val="both"/>
              <w:rPr>
                <w:lang w:val="ru-RU"/>
              </w:rPr>
            </w:pPr>
            <w:r w:rsidRPr="00612D01">
              <w:rPr>
                <w:rFonts w:ascii="Times New Roman" w:hAnsi="Times New Roman"/>
                <w:color w:val="000000"/>
                <w:sz w:val="24"/>
                <w:lang w:val="ru-RU"/>
              </w:rPr>
              <w:t>Осмысление художественной картины жизни, созданной автором в литературном произведении, в единстве эмоционального личностного восприятия и ин</w:t>
            </w:r>
            <w:r w:rsidRPr="00612D01">
              <w:rPr>
                <w:rFonts w:ascii="Times New Roman" w:hAnsi="Times New Roman"/>
                <w:color w:val="000000"/>
                <w:sz w:val="24"/>
                <w:lang w:val="ru-RU"/>
              </w:rPr>
              <w:t>теллектуального понимания; умение эмоционально откликаться на прочитанное, выражать личное отношение к нему, передавать читательские впечатления</w:t>
            </w:r>
          </w:p>
        </w:tc>
      </w:tr>
      <w:tr w:rsidR="00906763" w:rsidRPr="00612D01">
        <w:trPr>
          <w:trHeight w:val="144"/>
          <w:tblCellSpacing w:w="0" w:type="dxa"/>
        </w:trPr>
        <w:tc>
          <w:tcPr>
            <w:tcW w:w="1988" w:type="dxa"/>
            <w:tcMar>
              <w:top w:w="50" w:type="dxa"/>
              <w:left w:w="100" w:type="dxa"/>
            </w:tcMar>
            <w:vAlign w:val="center"/>
          </w:tcPr>
          <w:p w:rsidR="00906763" w:rsidRDefault="00612D01">
            <w:pPr>
              <w:spacing w:after="0" w:line="360" w:lineRule="auto"/>
              <w:ind w:left="336"/>
              <w:jc w:val="center"/>
            </w:pPr>
            <w:r>
              <w:rPr>
                <w:rFonts w:ascii="Times New Roman" w:hAnsi="Times New Roman"/>
                <w:color w:val="000000"/>
                <w:sz w:val="24"/>
              </w:rPr>
              <w:t>8</w:t>
            </w:r>
          </w:p>
        </w:tc>
        <w:tc>
          <w:tcPr>
            <w:tcW w:w="11678" w:type="dxa"/>
            <w:tcMar>
              <w:top w:w="50" w:type="dxa"/>
              <w:left w:w="100" w:type="dxa"/>
            </w:tcMar>
            <w:vAlign w:val="center"/>
          </w:tcPr>
          <w:p w:rsidR="00906763" w:rsidRPr="00612D01" w:rsidRDefault="00612D01">
            <w:pPr>
              <w:spacing w:after="0" w:line="360" w:lineRule="auto"/>
              <w:ind w:left="336"/>
              <w:jc w:val="both"/>
              <w:rPr>
                <w:lang w:val="ru-RU"/>
              </w:rPr>
            </w:pPr>
            <w:r w:rsidRPr="00612D01">
              <w:rPr>
                <w:rFonts w:ascii="Times New Roman" w:hAnsi="Times New Roman"/>
                <w:color w:val="000000"/>
                <w:sz w:val="24"/>
                <w:lang w:val="ru-RU"/>
              </w:rPr>
              <w:t xml:space="preserve">Сформированность умений выразительно (с учётом индивидуальных особенностей обучающихся) читать, в том числе </w:t>
            </w:r>
            <w:r w:rsidRPr="00612D01">
              <w:rPr>
                <w:rFonts w:ascii="Times New Roman" w:hAnsi="Times New Roman"/>
                <w:color w:val="000000"/>
                <w:sz w:val="24"/>
                <w:lang w:val="ru-RU"/>
              </w:rPr>
              <w:t>наизусть, не менее 10 произведений и (или) фрагментов</w:t>
            </w:r>
          </w:p>
        </w:tc>
      </w:tr>
      <w:tr w:rsidR="00906763" w:rsidRPr="00612D01">
        <w:trPr>
          <w:trHeight w:val="144"/>
          <w:tblCellSpacing w:w="0" w:type="dxa"/>
        </w:trPr>
        <w:tc>
          <w:tcPr>
            <w:tcW w:w="1988" w:type="dxa"/>
            <w:tcMar>
              <w:top w:w="50" w:type="dxa"/>
              <w:left w:w="100" w:type="dxa"/>
            </w:tcMar>
            <w:vAlign w:val="center"/>
          </w:tcPr>
          <w:p w:rsidR="00906763" w:rsidRDefault="00612D01">
            <w:pPr>
              <w:spacing w:after="0" w:line="360" w:lineRule="auto"/>
              <w:ind w:left="336"/>
              <w:jc w:val="center"/>
            </w:pPr>
            <w:r>
              <w:rPr>
                <w:rFonts w:ascii="Times New Roman" w:hAnsi="Times New Roman"/>
                <w:color w:val="000000"/>
                <w:sz w:val="24"/>
              </w:rPr>
              <w:t>9</w:t>
            </w:r>
          </w:p>
        </w:tc>
        <w:tc>
          <w:tcPr>
            <w:tcW w:w="11678" w:type="dxa"/>
            <w:tcMar>
              <w:top w:w="50" w:type="dxa"/>
              <w:left w:w="100" w:type="dxa"/>
            </w:tcMar>
            <w:vAlign w:val="center"/>
          </w:tcPr>
          <w:p w:rsidR="00906763" w:rsidRPr="00612D01" w:rsidRDefault="00612D01">
            <w:pPr>
              <w:spacing w:after="0" w:line="360" w:lineRule="auto"/>
              <w:ind w:left="336"/>
              <w:jc w:val="both"/>
              <w:rPr>
                <w:lang w:val="ru-RU"/>
              </w:rPr>
            </w:pPr>
            <w:r w:rsidRPr="00612D01">
              <w:rPr>
                <w:rFonts w:ascii="Times New Roman" w:hAnsi="Times New Roman"/>
                <w:color w:val="000000"/>
                <w:sz w:val="24"/>
                <w:lang w:val="ru-RU"/>
              </w:rPr>
              <w:t xml:space="preserve">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612D01">
              <w:rPr>
                <w:rFonts w:ascii="Times New Roman" w:hAnsi="Times New Roman"/>
                <w:color w:val="000000"/>
                <w:sz w:val="24"/>
                <w:lang w:val="ru-RU"/>
              </w:rPr>
              <w:t>теоретико-литературных терминов и понятий (в дополнение к изученным на уровне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w:t>
            </w:r>
            <w:r w:rsidRPr="00612D01">
              <w:rPr>
                <w:rFonts w:ascii="Times New Roman" w:hAnsi="Times New Roman"/>
                <w:color w:val="000000"/>
                <w:sz w:val="24"/>
                <w:lang w:val="ru-RU"/>
              </w:rPr>
              <w:t>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w:t>
            </w:r>
            <w:r w:rsidRPr="00612D01">
              <w:rPr>
                <w:rFonts w:ascii="Times New Roman" w:hAnsi="Times New Roman"/>
                <w:color w:val="000000"/>
                <w:sz w:val="24"/>
                <w:lang w:val="ru-RU"/>
              </w:rPr>
              <w:t>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w:t>
            </w:r>
            <w:r w:rsidRPr="00612D01">
              <w:rPr>
                <w:rFonts w:ascii="Times New Roman" w:hAnsi="Times New Roman"/>
                <w:color w:val="000000"/>
                <w:sz w:val="24"/>
                <w:lang w:val="ru-RU"/>
              </w:rPr>
              <w:t xml:space="preserve">ых литератур; художественный </w:t>
            </w:r>
            <w:r w:rsidRPr="00612D01">
              <w:rPr>
                <w:rFonts w:ascii="Times New Roman" w:hAnsi="Times New Roman"/>
                <w:color w:val="000000"/>
                <w:sz w:val="24"/>
                <w:lang w:val="ru-RU"/>
              </w:rPr>
              <w:lastRenderedPageBreak/>
              <w:t>перевод; литературная критика</w:t>
            </w:r>
          </w:p>
        </w:tc>
      </w:tr>
      <w:tr w:rsidR="00906763" w:rsidRPr="00612D01">
        <w:trPr>
          <w:trHeight w:val="144"/>
          <w:tblCellSpacing w:w="0" w:type="dxa"/>
        </w:trPr>
        <w:tc>
          <w:tcPr>
            <w:tcW w:w="1988" w:type="dxa"/>
            <w:tcMar>
              <w:top w:w="50" w:type="dxa"/>
              <w:left w:w="100" w:type="dxa"/>
            </w:tcMar>
            <w:vAlign w:val="center"/>
          </w:tcPr>
          <w:p w:rsidR="00906763" w:rsidRDefault="00612D01">
            <w:pPr>
              <w:spacing w:after="0" w:line="360" w:lineRule="auto"/>
              <w:ind w:left="336"/>
              <w:jc w:val="center"/>
            </w:pPr>
            <w:r>
              <w:rPr>
                <w:rFonts w:ascii="Times New Roman" w:hAnsi="Times New Roman"/>
                <w:color w:val="000000"/>
                <w:sz w:val="24"/>
              </w:rPr>
              <w:lastRenderedPageBreak/>
              <w:t>10</w:t>
            </w:r>
          </w:p>
        </w:tc>
        <w:tc>
          <w:tcPr>
            <w:tcW w:w="11678" w:type="dxa"/>
            <w:tcMar>
              <w:top w:w="50" w:type="dxa"/>
              <w:left w:w="100" w:type="dxa"/>
            </w:tcMar>
            <w:vAlign w:val="center"/>
          </w:tcPr>
          <w:p w:rsidR="00906763" w:rsidRPr="00612D01" w:rsidRDefault="00612D01">
            <w:pPr>
              <w:spacing w:after="0" w:line="360" w:lineRule="auto"/>
              <w:ind w:left="336"/>
              <w:jc w:val="both"/>
              <w:rPr>
                <w:lang w:val="ru-RU"/>
              </w:rPr>
            </w:pPr>
            <w:r w:rsidRPr="00612D01">
              <w:rPr>
                <w:rFonts w:ascii="Times New Roman" w:hAnsi="Times New Roman"/>
                <w:color w:val="000000"/>
                <w:sz w:val="24"/>
                <w:lang w:val="ru-RU"/>
              </w:rPr>
              <w:t>Умение сопоставлять произведения русской и зарубежной литературы и сравнивать их с художественными интерпретациями в других видах искусств (например, графика, живопись, театр, кино, музыка)</w:t>
            </w:r>
          </w:p>
        </w:tc>
      </w:tr>
      <w:tr w:rsidR="00906763" w:rsidRPr="00612D01">
        <w:trPr>
          <w:trHeight w:val="144"/>
          <w:tblCellSpacing w:w="0" w:type="dxa"/>
        </w:trPr>
        <w:tc>
          <w:tcPr>
            <w:tcW w:w="1988" w:type="dxa"/>
            <w:tcMar>
              <w:top w:w="50" w:type="dxa"/>
              <w:left w:w="100" w:type="dxa"/>
            </w:tcMar>
            <w:vAlign w:val="center"/>
          </w:tcPr>
          <w:p w:rsidR="00906763" w:rsidRDefault="00612D01">
            <w:pPr>
              <w:spacing w:after="0" w:line="360" w:lineRule="auto"/>
              <w:ind w:left="336"/>
              <w:jc w:val="center"/>
            </w:pPr>
            <w:r>
              <w:rPr>
                <w:rFonts w:ascii="Times New Roman" w:hAnsi="Times New Roman"/>
                <w:color w:val="000000"/>
                <w:sz w:val="24"/>
              </w:rPr>
              <w:t>11</w:t>
            </w:r>
          </w:p>
        </w:tc>
        <w:tc>
          <w:tcPr>
            <w:tcW w:w="11678" w:type="dxa"/>
            <w:tcMar>
              <w:top w:w="50" w:type="dxa"/>
              <w:left w:w="100" w:type="dxa"/>
            </w:tcMar>
            <w:vAlign w:val="center"/>
          </w:tcPr>
          <w:p w:rsidR="00906763" w:rsidRPr="00612D01" w:rsidRDefault="00612D01">
            <w:pPr>
              <w:spacing w:after="0" w:line="360" w:lineRule="auto"/>
              <w:ind w:left="336"/>
              <w:jc w:val="both"/>
              <w:rPr>
                <w:lang w:val="ru-RU"/>
              </w:rPr>
            </w:pPr>
            <w:r w:rsidRPr="00612D01">
              <w:rPr>
                <w:rFonts w:ascii="Times New Roman" w:hAnsi="Times New Roman"/>
                <w:color w:val="000000"/>
                <w:sz w:val="24"/>
                <w:lang w:val="ru-RU"/>
              </w:rPr>
              <w:t>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w:t>
            </w:r>
            <w:r w:rsidRPr="00612D01">
              <w:rPr>
                <w:rFonts w:ascii="Times New Roman" w:hAnsi="Times New Roman"/>
                <w:color w:val="000000"/>
                <w:sz w:val="24"/>
                <w:lang w:val="ru-RU"/>
              </w:rPr>
              <w:t>ры и умение применять их в речевой практике; владение умением анализировать единицы различных языковых уровней и выявлять их роль в произведении</w:t>
            </w:r>
          </w:p>
        </w:tc>
      </w:tr>
      <w:tr w:rsidR="00906763" w:rsidRPr="00612D01">
        <w:trPr>
          <w:trHeight w:val="144"/>
          <w:tblCellSpacing w:w="0" w:type="dxa"/>
        </w:trPr>
        <w:tc>
          <w:tcPr>
            <w:tcW w:w="1988" w:type="dxa"/>
            <w:tcMar>
              <w:top w:w="50" w:type="dxa"/>
              <w:left w:w="100" w:type="dxa"/>
            </w:tcMar>
            <w:vAlign w:val="center"/>
          </w:tcPr>
          <w:p w:rsidR="00906763" w:rsidRDefault="00612D01">
            <w:pPr>
              <w:spacing w:after="0" w:line="360" w:lineRule="auto"/>
              <w:ind w:left="336"/>
              <w:jc w:val="center"/>
            </w:pPr>
            <w:r>
              <w:rPr>
                <w:rFonts w:ascii="Times New Roman" w:hAnsi="Times New Roman"/>
                <w:color w:val="000000"/>
                <w:sz w:val="24"/>
              </w:rPr>
              <w:t>12</w:t>
            </w:r>
          </w:p>
        </w:tc>
        <w:tc>
          <w:tcPr>
            <w:tcW w:w="11678" w:type="dxa"/>
            <w:tcMar>
              <w:top w:w="50" w:type="dxa"/>
              <w:left w:w="100" w:type="dxa"/>
            </w:tcMar>
            <w:vAlign w:val="center"/>
          </w:tcPr>
          <w:p w:rsidR="00906763" w:rsidRPr="00612D01" w:rsidRDefault="00612D01">
            <w:pPr>
              <w:spacing w:after="0" w:line="360" w:lineRule="auto"/>
              <w:ind w:left="336"/>
              <w:jc w:val="both"/>
              <w:rPr>
                <w:lang w:val="ru-RU"/>
              </w:rPr>
            </w:pPr>
            <w:r w:rsidRPr="00612D01">
              <w:rPr>
                <w:rFonts w:ascii="Times New Roman" w:hAnsi="Times New Roman"/>
                <w:color w:val="000000"/>
                <w:sz w:val="24"/>
                <w:lang w:val="ru-RU"/>
              </w:rPr>
              <w:t>Овладение современными читательскими практиками, культурой восприятия и понимания литературных текстов, уме</w:t>
            </w:r>
            <w:r w:rsidRPr="00612D01">
              <w:rPr>
                <w:rFonts w:ascii="Times New Roman" w:hAnsi="Times New Roman"/>
                <w:color w:val="000000"/>
                <w:sz w:val="24"/>
                <w:lang w:val="ru-RU"/>
              </w:rPr>
              <w:t xml:space="preserve">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w:t>
            </w:r>
            <w:r w:rsidRPr="00612D01">
              <w:rPr>
                <w:rFonts w:ascii="Times New Roman" w:hAnsi="Times New Roman"/>
                <w:color w:val="000000"/>
                <w:sz w:val="24"/>
                <w:lang w:val="ru-RU"/>
              </w:rPr>
              <w:t>редактировать и совершенствовать собственные письменные высказывания с учётом норм русского литературного языка</w:t>
            </w:r>
          </w:p>
        </w:tc>
      </w:tr>
      <w:tr w:rsidR="00906763" w:rsidRPr="00612D01">
        <w:trPr>
          <w:trHeight w:val="144"/>
          <w:tblCellSpacing w:w="0" w:type="dxa"/>
        </w:trPr>
        <w:tc>
          <w:tcPr>
            <w:tcW w:w="1988" w:type="dxa"/>
            <w:tcMar>
              <w:top w:w="50" w:type="dxa"/>
              <w:left w:w="100" w:type="dxa"/>
            </w:tcMar>
            <w:vAlign w:val="center"/>
          </w:tcPr>
          <w:p w:rsidR="00906763" w:rsidRDefault="00612D01">
            <w:pPr>
              <w:spacing w:after="0" w:line="360" w:lineRule="auto"/>
              <w:ind w:left="336"/>
              <w:jc w:val="center"/>
            </w:pPr>
            <w:r>
              <w:rPr>
                <w:rFonts w:ascii="Times New Roman" w:hAnsi="Times New Roman"/>
                <w:color w:val="000000"/>
                <w:sz w:val="24"/>
              </w:rPr>
              <w:t>13</w:t>
            </w:r>
          </w:p>
        </w:tc>
        <w:tc>
          <w:tcPr>
            <w:tcW w:w="11678" w:type="dxa"/>
            <w:tcMar>
              <w:top w:w="50" w:type="dxa"/>
              <w:left w:w="100" w:type="dxa"/>
            </w:tcMar>
            <w:vAlign w:val="center"/>
          </w:tcPr>
          <w:p w:rsidR="00906763" w:rsidRPr="00612D01" w:rsidRDefault="00612D01">
            <w:pPr>
              <w:spacing w:after="0" w:line="360" w:lineRule="auto"/>
              <w:ind w:left="336"/>
              <w:jc w:val="both"/>
              <w:rPr>
                <w:lang w:val="ru-RU"/>
              </w:rPr>
            </w:pPr>
            <w:r w:rsidRPr="00612D01">
              <w:rPr>
                <w:rFonts w:ascii="Times New Roman" w:hAnsi="Times New Roman"/>
                <w:color w:val="000000"/>
                <w:sz w:val="24"/>
                <w:lang w:val="ru-RU"/>
              </w:rPr>
              <w:t xml:space="preserve">Умение работать с разными информационными источниками, в том числе в медиапространстве, использовать ресурсы традиционных библиотек и </w:t>
            </w:r>
            <w:r w:rsidRPr="00612D01">
              <w:rPr>
                <w:rFonts w:ascii="Times New Roman" w:hAnsi="Times New Roman"/>
                <w:color w:val="000000"/>
                <w:sz w:val="24"/>
                <w:lang w:val="ru-RU"/>
              </w:rPr>
              <w:t>электронных библиотечных систем</w:t>
            </w:r>
          </w:p>
        </w:tc>
      </w:tr>
    </w:tbl>
    <w:p w:rsidR="00906763" w:rsidRPr="00612D01" w:rsidRDefault="00906763">
      <w:pPr>
        <w:spacing w:after="0"/>
        <w:ind w:left="120"/>
        <w:rPr>
          <w:lang w:val="ru-RU"/>
        </w:rPr>
      </w:pPr>
    </w:p>
    <w:p w:rsidR="00906763" w:rsidRDefault="00612D01">
      <w:pPr>
        <w:spacing w:before="199" w:after="199"/>
        <w:ind w:left="120"/>
      </w:pPr>
      <w:r>
        <w:rPr>
          <w:rFonts w:ascii="Times New Roman" w:hAnsi="Times New Roman"/>
          <w:b/>
          <w:color w:val="000000"/>
          <w:sz w:val="28"/>
        </w:rPr>
        <w:t>11 КЛАСС</w:t>
      </w:r>
    </w:p>
    <w:p w:rsidR="00906763" w:rsidRDefault="00906763">
      <w:pPr>
        <w:spacing w:before="199" w:after="199"/>
        <w:ind w:left="120"/>
      </w:pPr>
    </w:p>
    <w:tbl>
      <w:tblPr>
        <w:tblW w:w="0" w:type="auto"/>
        <w:tblCellSpacing w:w="0" w:type="dxa"/>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7"/>
        <w:gridCol w:w="7444"/>
      </w:tblGrid>
      <w:tr w:rsidR="00906763" w:rsidRPr="00612D01">
        <w:trPr>
          <w:trHeight w:val="144"/>
          <w:tblCellSpacing w:w="0" w:type="dxa"/>
        </w:trPr>
        <w:tc>
          <w:tcPr>
            <w:tcW w:w="1988" w:type="dxa"/>
            <w:tcMar>
              <w:top w:w="50" w:type="dxa"/>
              <w:left w:w="100" w:type="dxa"/>
            </w:tcMar>
            <w:vAlign w:val="center"/>
          </w:tcPr>
          <w:p w:rsidR="00906763" w:rsidRDefault="00612D01">
            <w:pPr>
              <w:spacing w:after="0"/>
              <w:ind w:left="243"/>
            </w:pPr>
            <w:r>
              <w:rPr>
                <w:rFonts w:ascii="Times New Roman" w:hAnsi="Times New Roman"/>
                <w:b/>
                <w:color w:val="000000"/>
                <w:sz w:val="24"/>
              </w:rPr>
              <w:t xml:space="preserve"> Код проверяемого результата </w:t>
            </w:r>
          </w:p>
        </w:tc>
        <w:tc>
          <w:tcPr>
            <w:tcW w:w="11842" w:type="dxa"/>
            <w:tcMar>
              <w:top w:w="50" w:type="dxa"/>
              <w:left w:w="100" w:type="dxa"/>
            </w:tcMar>
            <w:vAlign w:val="center"/>
          </w:tcPr>
          <w:p w:rsidR="00906763" w:rsidRPr="00612D01" w:rsidRDefault="00612D01">
            <w:pPr>
              <w:spacing w:after="0"/>
              <w:ind w:left="243"/>
              <w:rPr>
                <w:lang w:val="ru-RU"/>
              </w:rPr>
            </w:pPr>
            <w:r w:rsidRPr="00612D01">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906763" w:rsidRPr="00612D01">
        <w:trPr>
          <w:trHeight w:val="144"/>
          <w:tblCellSpacing w:w="0" w:type="dxa"/>
        </w:trPr>
        <w:tc>
          <w:tcPr>
            <w:tcW w:w="1988" w:type="dxa"/>
            <w:tcMar>
              <w:top w:w="50" w:type="dxa"/>
              <w:left w:w="100" w:type="dxa"/>
            </w:tcMar>
            <w:vAlign w:val="center"/>
          </w:tcPr>
          <w:p w:rsidR="00906763" w:rsidRDefault="00612D01">
            <w:pPr>
              <w:spacing w:after="0" w:line="336" w:lineRule="auto"/>
              <w:ind w:left="336"/>
              <w:jc w:val="center"/>
            </w:pPr>
            <w:r>
              <w:rPr>
                <w:rFonts w:ascii="Times New Roman" w:hAnsi="Times New Roman"/>
                <w:color w:val="000000"/>
                <w:sz w:val="24"/>
              </w:rPr>
              <w:t>1</w:t>
            </w:r>
          </w:p>
        </w:tc>
        <w:tc>
          <w:tcPr>
            <w:tcW w:w="11842" w:type="dxa"/>
            <w:tcMar>
              <w:top w:w="50" w:type="dxa"/>
              <w:left w:w="100" w:type="dxa"/>
            </w:tcMar>
            <w:vAlign w:val="center"/>
          </w:tcPr>
          <w:p w:rsidR="00906763" w:rsidRPr="00612D01" w:rsidRDefault="00612D01">
            <w:pPr>
              <w:spacing w:after="0" w:line="336" w:lineRule="auto"/>
              <w:ind w:left="336"/>
              <w:jc w:val="both"/>
              <w:rPr>
                <w:lang w:val="ru-RU"/>
              </w:rPr>
            </w:pPr>
            <w:r w:rsidRPr="00612D01">
              <w:rPr>
                <w:rFonts w:ascii="Times New Roman" w:hAnsi="Times New Roman"/>
                <w:color w:val="000000"/>
                <w:sz w:val="24"/>
                <w:lang w:val="ru-RU"/>
              </w:rPr>
              <w:t xml:space="preserve">Осознание чувства причастности к отечественным традициям и осознание </w:t>
            </w:r>
            <w:r w:rsidRPr="00612D01">
              <w:rPr>
                <w:rFonts w:ascii="Times New Roman" w:hAnsi="Times New Roman"/>
                <w:color w:val="000000"/>
                <w:sz w:val="24"/>
                <w:lang w:val="ru-RU"/>
              </w:rPr>
              <w:t xml:space="preserve">исторической преемственности поколений; включение в культурно-языковое пространство русской и мировой культуры </w:t>
            </w:r>
            <w:r w:rsidRPr="00612D01">
              <w:rPr>
                <w:rFonts w:ascii="Times New Roman" w:hAnsi="Times New Roman"/>
                <w:color w:val="000000"/>
                <w:sz w:val="24"/>
                <w:lang w:val="ru-RU"/>
              </w:rPr>
              <w:lastRenderedPageBreak/>
              <w:t xml:space="preserve">через умение соотносить художественную литературу конца </w:t>
            </w:r>
            <w:r>
              <w:rPr>
                <w:rFonts w:ascii="Times New Roman" w:hAnsi="Times New Roman"/>
                <w:color w:val="000000"/>
                <w:sz w:val="24"/>
              </w:rPr>
              <w:t>XIX</w:t>
            </w:r>
            <w:r w:rsidRPr="00612D01">
              <w:rPr>
                <w:rFonts w:ascii="Times New Roman" w:hAnsi="Times New Roman"/>
                <w:color w:val="000000"/>
                <w:sz w:val="24"/>
                <w:lang w:val="ru-RU"/>
              </w:rPr>
              <w:t xml:space="preserve"> – начала </w:t>
            </w:r>
            <w:r>
              <w:rPr>
                <w:rFonts w:ascii="Times New Roman" w:hAnsi="Times New Roman"/>
                <w:color w:val="000000"/>
                <w:sz w:val="24"/>
              </w:rPr>
              <w:t>XXI</w:t>
            </w:r>
            <w:r w:rsidRPr="00612D01">
              <w:rPr>
                <w:rFonts w:ascii="Times New Roman" w:hAnsi="Times New Roman"/>
                <w:color w:val="000000"/>
                <w:sz w:val="24"/>
                <w:lang w:val="ru-RU"/>
              </w:rPr>
              <w:t xml:space="preserve"> в. с фактами общественной жизни и культуры; раскрывать роль литературы в</w:t>
            </w:r>
            <w:r w:rsidRPr="00612D01">
              <w:rPr>
                <w:rFonts w:ascii="Times New Roman" w:hAnsi="Times New Roman"/>
                <w:color w:val="000000"/>
                <w:sz w:val="24"/>
                <w:lang w:val="ru-RU"/>
              </w:rPr>
              <w:t xml:space="preserve"> духовном и культурном развитии общества; воспитание ценностного отношения к литературе как неотъемлемой части культуры</w:t>
            </w:r>
          </w:p>
        </w:tc>
      </w:tr>
      <w:tr w:rsidR="00906763" w:rsidRPr="00612D01">
        <w:trPr>
          <w:trHeight w:val="144"/>
          <w:tblCellSpacing w:w="0" w:type="dxa"/>
        </w:trPr>
        <w:tc>
          <w:tcPr>
            <w:tcW w:w="1988" w:type="dxa"/>
            <w:tcMar>
              <w:top w:w="50" w:type="dxa"/>
              <w:left w:w="100" w:type="dxa"/>
            </w:tcMar>
            <w:vAlign w:val="center"/>
          </w:tcPr>
          <w:p w:rsidR="00906763" w:rsidRDefault="00612D01">
            <w:pPr>
              <w:spacing w:after="0" w:line="336" w:lineRule="auto"/>
              <w:ind w:left="336"/>
              <w:jc w:val="center"/>
            </w:pPr>
            <w:r>
              <w:rPr>
                <w:rFonts w:ascii="Times New Roman" w:hAnsi="Times New Roman"/>
                <w:color w:val="000000"/>
                <w:sz w:val="24"/>
              </w:rPr>
              <w:lastRenderedPageBreak/>
              <w:t>2</w:t>
            </w:r>
          </w:p>
        </w:tc>
        <w:tc>
          <w:tcPr>
            <w:tcW w:w="11842" w:type="dxa"/>
            <w:tcMar>
              <w:top w:w="50" w:type="dxa"/>
              <w:left w:w="100" w:type="dxa"/>
            </w:tcMar>
            <w:vAlign w:val="center"/>
          </w:tcPr>
          <w:p w:rsidR="00906763" w:rsidRPr="00612D01" w:rsidRDefault="00612D01">
            <w:pPr>
              <w:spacing w:after="0" w:line="336" w:lineRule="auto"/>
              <w:ind w:left="336"/>
              <w:jc w:val="both"/>
              <w:rPr>
                <w:lang w:val="ru-RU"/>
              </w:rPr>
            </w:pPr>
            <w:r w:rsidRPr="00612D01">
              <w:rPr>
                <w:rFonts w:ascii="Times New Roman" w:hAnsi="Times New Roman"/>
                <w:color w:val="000000"/>
                <w:sz w:val="24"/>
                <w:lang w:val="ru-RU"/>
              </w:rPr>
              <w:t xml:space="preserve">Осознание взаимосвязи между языковым, литературным, интеллектуальным, духовно-нравственным развитием личности в контексте осмысления </w:t>
            </w:r>
            <w:r w:rsidRPr="00612D01">
              <w:rPr>
                <w:rFonts w:ascii="Times New Roman" w:hAnsi="Times New Roman"/>
                <w:color w:val="000000"/>
                <w:sz w:val="24"/>
                <w:lang w:val="ru-RU"/>
              </w:rPr>
              <w:t>произведений русской, зарубежной литературы и литературы народов России и собственного интеллектуально-нравственного роста</w:t>
            </w:r>
          </w:p>
        </w:tc>
      </w:tr>
      <w:tr w:rsidR="00906763" w:rsidRPr="00612D01">
        <w:trPr>
          <w:trHeight w:val="144"/>
          <w:tblCellSpacing w:w="0" w:type="dxa"/>
        </w:trPr>
        <w:tc>
          <w:tcPr>
            <w:tcW w:w="1988" w:type="dxa"/>
            <w:tcMar>
              <w:top w:w="50" w:type="dxa"/>
              <w:left w:w="100" w:type="dxa"/>
            </w:tcMar>
            <w:vAlign w:val="center"/>
          </w:tcPr>
          <w:p w:rsidR="00906763" w:rsidRDefault="00612D01">
            <w:pPr>
              <w:spacing w:after="0" w:line="336" w:lineRule="auto"/>
              <w:ind w:left="336"/>
              <w:jc w:val="center"/>
            </w:pPr>
            <w:r>
              <w:rPr>
                <w:rFonts w:ascii="Times New Roman" w:hAnsi="Times New Roman"/>
                <w:color w:val="000000"/>
                <w:sz w:val="24"/>
              </w:rPr>
              <w:t>3</w:t>
            </w:r>
          </w:p>
        </w:tc>
        <w:tc>
          <w:tcPr>
            <w:tcW w:w="11842" w:type="dxa"/>
            <w:tcMar>
              <w:top w:w="50" w:type="dxa"/>
              <w:left w:w="100" w:type="dxa"/>
            </w:tcMar>
            <w:vAlign w:val="center"/>
          </w:tcPr>
          <w:p w:rsidR="00906763" w:rsidRPr="00612D01" w:rsidRDefault="00612D01">
            <w:pPr>
              <w:spacing w:after="0" w:line="336" w:lineRule="auto"/>
              <w:ind w:left="336"/>
              <w:jc w:val="both"/>
              <w:rPr>
                <w:lang w:val="ru-RU"/>
              </w:rPr>
            </w:pPr>
            <w:r w:rsidRPr="00612D01">
              <w:rPr>
                <w:rFonts w:ascii="Times New Roman" w:hAnsi="Times New Roman"/>
                <w:color w:val="000000"/>
                <w:sz w:val="24"/>
                <w:lang w:val="ru-RU"/>
              </w:rPr>
              <w:t>Приобщение к российскому литературному наследию и через него – к традиционным ценностям и сокровищам отечественной и мировой культ</w:t>
            </w:r>
            <w:r w:rsidRPr="00612D01">
              <w:rPr>
                <w:rFonts w:ascii="Times New Roman" w:hAnsi="Times New Roman"/>
                <w:color w:val="000000"/>
                <w:sz w:val="24"/>
                <w:lang w:val="ru-RU"/>
              </w:rPr>
              <w:t>уры; понимание роли и места русской литературы в мировом культурном процессе</w:t>
            </w:r>
          </w:p>
        </w:tc>
      </w:tr>
      <w:tr w:rsidR="00906763" w:rsidRPr="00612D01">
        <w:trPr>
          <w:trHeight w:val="144"/>
          <w:tblCellSpacing w:w="0" w:type="dxa"/>
        </w:trPr>
        <w:tc>
          <w:tcPr>
            <w:tcW w:w="1988" w:type="dxa"/>
            <w:tcMar>
              <w:top w:w="50" w:type="dxa"/>
              <w:left w:w="100" w:type="dxa"/>
            </w:tcMar>
            <w:vAlign w:val="center"/>
          </w:tcPr>
          <w:p w:rsidR="00906763" w:rsidRDefault="00612D01">
            <w:pPr>
              <w:spacing w:after="0" w:line="336" w:lineRule="auto"/>
              <w:ind w:left="336"/>
              <w:jc w:val="center"/>
            </w:pPr>
            <w:r>
              <w:rPr>
                <w:rFonts w:ascii="Times New Roman" w:hAnsi="Times New Roman"/>
                <w:color w:val="000000"/>
                <w:sz w:val="24"/>
              </w:rPr>
              <w:t>4</w:t>
            </w:r>
          </w:p>
        </w:tc>
        <w:tc>
          <w:tcPr>
            <w:tcW w:w="11842" w:type="dxa"/>
            <w:tcMar>
              <w:top w:w="50" w:type="dxa"/>
              <w:left w:w="100" w:type="dxa"/>
            </w:tcMar>
            <w:vAlign w:val="center"/>
          </w:tcPr>
          <w:p w:rsidR="00906763" w:rsidRPr="00612D01" w:rsidRDefault="00612D01">
            <w:pPr>
              <w:spacing w:after="0" w:line="336" w:lineRule="auto"/>
              <w:ind w:left="336"/>
              <w:jc w:val="both"/>
              <w:rPr>
                <w:lang w:val="ru-RU"/>
              </w:rPr>
            </w:pPr>
            <w:r w:rsidRPr="00612D01">
              <w:rPr>
                <w:rFonts w:ascii="Times New Roman" w:hAnsi="Times New Roman"/>
                <w:color w:val="000000"/>
                <w:sz w:val="24"/>
                <w:lang w:val="ru-RU"/>
              </w:rPr>
              <w:t xml:space="preserve">Знание содержания и понимание ключевых проблем произведений русской, зарубежной литературы, литературы народов России (конец </w:t>
            </w:r>
            <w:r>
              <w:rPr>
                <w:rFonts w:ascii="Times New Roman" w:hAnsi="Times New Roman"/>
                <w:color w:val="000000"/>
                <w:sz w:val="24"/>
              </w:rPr>
              <w:t>XIX</w:t>
            </w:r>
            <w:r w:rsidRPr="00612D01">
              <w:rPr>
                <w:rFonts w:ascii="Times New Roman" w:hAnsi="Times New Roman"/>
                <w:color w:val="000000"/>
                <w:sz w:val="24"/>
                <w:lang w:val="ru-RU"/>
              </w:rPr>
              <w:t xml:space="preserve"> – начало </w:t>
            </w:r>
            <w:r>
              <w:rPr>
                <w:rFonts w:ascii="Times New Roman" w:hAnsi="Times New Roman"/>
                <w:color w:val="000000"/>
                <w:sz w:val="24"/>
              </w:rPr>
              <w:t>XXI</w:t>
            </w:r>
            <w:r w:rsidRPr="00612D01">
              <w:rPr>
                <w:rFonts w:ascii="Times New Roman" w:hAnsi="Times New Roman"/>
                <w:color w:val="000000"/>
                <w:sz w:val="24"/>
                <w:lang w:val="ru-RU"/>
              </w:rPr>
              <w:t xml:space="preserve"> в.) и современной литературы, их и</w:t>
            </w:r>
            <w:r w:rsidRPr="00612D01">
              <w:rPr>
                <w:rFonts w:ascii="Times New Roman" w:hAnsi="Times New Roman"/>
                <w:color w:val="000000"/>
                <w:sz w:val="24"/>
                <w:lang w:val="ru-RU"/>
              </w:rPr>
              <w:t>сторико-культурного и нравственно-ценностного влияния на формирование национальной и мировой литературы</w:t>
            </w:r>
          </w:p>
        </w:tc>
      </w:tr>
      <w:tr w:rsidR="00906763" w:rsidRPr="00612D01">
        <w:trPr>
          <w:trHeight w:val="144"/>
          <w:tblCellSpacing w:w="0" w:type="dxa"/>
        </w:trPr>
        <w:tc>
          <w:tcPr>
            <w:tcW w:w="1988" w:type="dxa"/>
            <w:tcMar>
              <w:top w:w="50" w:type="dxa"/>
              <w:left w:w="100" w:type="dxa"/>
            </w:tcMar>
            <w:vAlign w:val="center"/>
          </w:tcPr>
          <w:p w:rsidR="00906763" w:rsidRDefault="00612D01">
            <w:pPr>
              <w:spacing w:after="0" w:line="336" w:lineRule="auto"/>
              <w:ind w:left="336"/>
              <w:jc w:val="center"/>
            </w:pPr>
            <w:r>
              <w:rPr>
                <w:rFonts w:ascii="Times New Roman" w:hAnsi="Times New Roman"/>
                <w:color w:val="000000"/>
                <w:sz w:val="24"/>
              </w:rPr>
              <w:t>5</w:t>
            </w:r>
          </w:p>
        </w:tc>
        <w:tc>
          <w:tcPr>
            <w:tcW w:w="11842" w:type="dxa"/>
            <w:tcMar>
              <w:top w:w="50" w:type="dxa"/>
              <w:left w:w="100" w:type="dxa"/>
            </w:tcMar>
            <w:vAlign w:val="center"/>
          </w:tcPr>
          <w:p w:rsidR="00906763" w:rsidRPr="00612D01" w:rsidRDefault="00612D01">
            <w:pPr>
              <w:spacing w:after="0" w:line="336" w:lineRule="auto"/>
              <w:ind w:left="336"/>
              <w:jc w:val="both"/>
              <w:rPr>
                <w:lang w:val="ru-RU"/>
              </w:rPr>
            </w:pPr>
            <w:r w:rsidRPr="00612D01">
              <w:rPr>
                <w:rFonts w:ascii="Times New Roman" w:hAnsi="Times New Roman"/>
                <w:color w:val="000000"/>
                <w:sz w:val="24"/>
                <w:lang w:val="ru-RU"/>
              </w:rPr>
              <w:t>Сформированность умений определять и учитывать историко-культурный контекст и контекст творчества писателя в процессе анализа художественных текстов,</w:t>
            </w:r>
            <w:r w:rsidRPr="00612D01">
              <w:rPr>
                <w:rFonts w:ascii="Times New Roman" w:hAnsi="Times New Roman"/>
                <w:color w:val="000000"/>
                <w:sz w:val="24"/>
                <w:lang w:val="ru-RU"/>
              </w:rPr>
              <w:t xml:space="preserve"> выявлять связь литературных произведений конца </w:t>
            </w:r>
            <w:r>
              <w:rPr>
                <w:rFonts w:ascii="Times New Roman" w:hAnsi="Times New Roman"/>
                <w:color w:val="000000"/>
                <w:sz w:val="24"/>
              </w:rPr>
              <w:t>XIX</w:t>
            </w:r>
            <w:r w:rsidRPr="00612D01">
              <w:rPr>
                <w:rFonts w:ascii="Times New Roman" w:hAnsi="Times New Roman"/>
                <w:color w:val="000000"/>
                <w:sz w:val="24"/>
                <w:lang w:val="ru-RU"/>
              </w:rPr>
              <w:t xml:space="preserve"> – </w:t>
            </w:r>
            <w:r>
              <w:rPr>
                <w:rFonts w:ascii="Times New Roman" w:hAnsi="Times New Roman"/>
                <w:color w:val="000000"/>
                <w:sz w:val="24"/>
              </w:rPr>
              <w:t>XXI</w:t>
            </w:r>
            <w:r w:rsidRPr="00612D01">
              <w:rPr>
                <w:rFonts w:ascii="Times New Roman" w:hAnsi="Times New Roman"/>
                <w:color w:val="000000"/>
                <w:sz w:val="24"/>
                <w:lang w:val="ru-RU"/>
              </w:rPr>
              <w:t xml:space="preserve"> в. со временем написания, с современностью и традицией; выявлять «сквозные темы» и ключевые проблемы русской литературы</w:t>
            </w:r>
          </w:p>
        </w:tc>
      </w:tr>
      <w:tr w:rsidR="00906763" w:rsidRPr="00612D01">
        <w:trPr>
          <w:trHeight w:val="144"/>
          <w:tblCellSpacing w:w="0" w:type="dxa"/>
        </w:trPr>
        <w:tc>
          <w:tcPr>
            <w:tcW w:w="1988" w:type="dxa"/>
            <w:tcMar>
              <w:top w:w="50" w:type="dxa"/>
              <w:left w:w="100" w:type="dxa"/>
            </w:tcMar>
            <w:vAlign w:val="center"/>
          </w:tcPr>
          <w:p w:rsidR="00906763" w:rsidRDefault="00612D01">
            <w:pPr>
              <w:spacing w:after="0" w:line="336" w:lineRule="auto"/>
              <w:ind w:left="336"/>
              <w:jc w:val="center"/>
            </w:pPr>
            <w:r>
              <w:rPr>
                <w:rFonts w:ascii="Times New Roman" w:hAnsi="Times New Roman"/>
                <w:color w:val="000000"/>
                <w:sz w:val="24"/>
              </w:rPr>
              <w:t>6</w:t>
            </w:r>
          </w:p>
        </w:tc>
        <w:tc>
          <w:tcPr>
            <w:tcW w:w="11842" w:type="dxa"/>
            <w:tcMar>
              <w:top w:w="50" w:type="dxa"/>
              <w:left w:w="100" w:type="dxa"/>
            </w:tcMar>
            <w:vAlign w:val="center"/>
          </w:tcPr>
          <w:p w:rsidR="00906763" w:rsidRPr="00612D01" w:rsidRDefault="00612D01">
            <w:pPr>
              <w:spacing w:after="0" w:line="336" w:lineRule="auto"/>
              <w:ind w:left="336"/>
              <w:jc w:val="both"/>
              <w:rPr>
                <w:lang w:val="ru-RU"/>
              </w:rPr>
            </w:pPr>
            <w:r w:rsidRPr="00612D01">
              <w:rPr>
                <w:rFonts w:ascii="Times New Roman" w:hAnsi="Times New Roman"/>
                <w:color w:val="000000"/>
                <w:sz w:val="24"/>
                <w:lang w:val="ru-RU"/>
              </w:rPr>
              <w:t>Способность выявлять в произведениях художественной литературы образы, темы</w:t>
            </w:r>
            <w:r w:rsidRPr="00612D01">
              <w:rPr>
                <w:rFonts w:ascii="Times New Roman" w:hAnsi="Times New Roman"/>
                <w:color w:val="000000"/>
                <w:sz w:val="24"/>
                <w:lang w:val="ru-RU"/>
              </w:rPr>
              <w:t>,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w:t>
            </w:r>
            <w:r w:rsidRPr="00612D01">
              <w:rPr>
                <w:rFonts w:ascii="Times New Roman" w:hAnsi="Times New Roman"/>
                <w:color w:val="000000"/>
                <w:sz w:val="24"/>
                <w:lang w:val="ru-RU"/>
              </w:rPr>
              <w:t>твенной и зарубежной литературы</w:t>
            </w:r>
          </w:p>
        </w:tc>
      </w:tr>
      <w:tr w:rsidR="00906763" w:rsidRPr="00612D01">
        <w:trPr>
          <w:trHeight w:val="144"/>
          <w:tblCellSpacing w:w="0" w:type="dxa"/>
        </w:trPr>
        <w:tc>
          <w:tcPr>
            <w:tcW w:w="1988" w:type="dxa"/>
            <w:tcMar>
              <w:top w:w="50" w:type="dxa"/>
              <w:left w:w="100" w:type="dxa"/>
            </w:tcMar>
            <w:vAlign w:val="center"/>
          </w:tcPr>
          <w:p w:rsidR="00906763" w:rsidRDefault="00612D01">
            <w:pPr>
              <w:spacing w:after="0" w:line="336" w:lineRule="auto"/>
              <w:ind w:left="336"/>
              <w:jc w:val="center"/>
            </w:pPr>
            <w:r>
              <w:rPr>
                <w:rFonts w:ascii="Times New Roman" w:hAnsi="Times New Roman"/>
                <w:color w:val="000000"/>
                <w:sz w:val="24"/>
              </w:rPr>
              <w:t>7</w:t>
            </w:r>
          </w:p>
        </w:tc>
        <w:tc>
          <w:tcPr>
            <w:tcW w:w="11842" w:type="dxa"/>
            <w:tcMar>
              <w:top w:w="50" w:type="dxa"/>
              <w:left w:w="100" w:type="dxa"/>
            </w:tcMar>
            <w:vAlign w:val="center"/>
          </w:tcPr>
          <w:p w:rsidR="00906763" w:rsidRPr="00612D01" w:rsidRDefault="00612D01">
            <w:pPr>
              <w:spacing w:after="0" w:line="336" w:lineRule="auto"/>
              <w:ind w:left="336"/>
              <w:jc w:val="both"/>
              <w:rPr>
                <w:lang w:val="ru-RU"/>
              </w:rPr>
            </w:pPr>
            <w:r w:rsidRPr="00612D01">
              <w:rPr>
                <w:rFonts w:ascii="Times New Roman" w:hAnsi="Times New Roman"/>
                <w:color w:val="000000"/>
                <w:sz w:val="24"/>
                <w:lang w:val="ru-RU"/>
              </w:rPr>
              <w:t xml:space="preserve">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w:t>
            </w:r>
            <w:r w:rsidRPr="00612D01">
              <w:rPr>
                <w:rFonts w:ascii="Times New Roman" w:hAnsi="Times New Roman"/>
                <w:color w:val="000000"/>
                <w:sz w:val="24"/>
                <w:lang w:val="ru-RU"/>
              </w:rPr>
              <w:lastRenderedPageBreak/>
              <w:t>понимания</w:t>
            </w:r>
          </w:p>
        </w:tc>
      </w:tr>
      <w:tr w:rsidR="00906763" w:rsidRPr="00612D01">
        <w:trPr>
          <w:trHeight w:val="144"/>
          <w:tblCellSpacing w:w="0" w:type="dxa"/>
        </w:trPr>
        <w:tc>
          <w:tcPr>
            <w:tcW w:w="1988" w:type="dxa"/>
            <w:tcMar>
              <w:top w:w="50" w:type="dxa"/>
              <w:left w:w="100" w:type="dxa"/>
            </w:tcMar>
            <w:vAlign w:val="center"/>
          </w:tcPr>
          <w:p w:rsidR="00906763" w:rsidRDefault="00612D01">
            <w:pPr>
              <w:spacing w:after="0" w:line="336" w:lineRule="auto"/>
              <w:ind w:left="336"/>
              <w:jc w:val="center"/>
            </w:pPr>
            <w:r>
              <w:rPr>
                <w:rFonts w:ascii="Times New Roman" w:hAnsi="Times New Roman"/>
                <w:color w:val="000000"/>
                <w:sz w:val="24"/>
              </w:rPr>
              <w:lastRenderedPageBreak/>
              <w:t>8</w:t>
            </w:r>
          </w:p>
        </w:tc>
        <w:tc>
          <w:tcPr>
            <w:tcW w:w="11842" w:type="dxa"/>
            <w:tcMar>
              <w:top w:w="50" w:type="dxa"/>
              <w:left w:w="100" w:type="dxa"/>
            </w:tcMar>
            <w:vAlign w:val="center"/>
          </w:tcPr>
          <w:p w:rsidR="00906763" w:rsidRPr="00612D01" w:rsidRDefault="00612D01">
            <w:pPr>
              <w:spacing w:after="0" w:line="336" w:lineRule="auto"/>
              <w:ind w:left="336"/>
              <w:jc w:val="both"/>
              <w:rPr>
                <w:lang w:val="ru-RU"/>
              </w:rPr>
            </w:pPr>
            <w:r w:rsidRPr="00612D01">
              <w:rPr>
                <w:rFonts w:ascii="Times New Roman" w:hAnsi="Times New Roman"/>
                <w:color w:val="000000"/>
                <w:sz w:val="24"/>
                <w:lang w:val="ru-RU"/>
              </w:rPr>
              <w:t xml:space="preserve">Сформированность умений </w:t>
            </w:r>
            <w:r w:rsidRPr="00612D01">
              <w:rPr>
                <w:rFonts w:ascii="Times New Roman" w:hAnsi="Times New Roman"/>
                <w:color w:val="000000"/>
                <w:sz w:val="24"/>
                <w:lang w:val="ru-RU"/>
              </w:rPr>
              <w:t>выразительно (с учётом индивидуальных особенностей обучающихся) читать, в том числе наизусть, не менее 10 произведений и (или) фрагментов</w:t>
            </w:r>
          </w:p>
        </w:tc>
      </w:tr>
      <w:tr w:rsidR="00906763" w:rsidRPr="00612D01">
        <w:trPr>
          <w:trHeight w:val="144"/>
          <w:tblCellSpacing w:w="0" w:type="dxa"/>
        </w:trPr>
        <w:tc>
          <w:tcPr>
            <w:tcW w:w="1988" w:type="dxa"/>
            <w:tcMar>
              <w:top w:w="50" w:type="dxa"/>
              <w:left w:w="100" w:type="dxa"/>
            </w:tcMar>
            <w:vAlign w:val="center"/>
          </w:tcPr>
          <w:p w:rsidR="00906763" w:rsidRDefault="00612D01">
            <w:pPr>
              <w:spacing w:after="0" w:line="336" w:lineRule="auto"/>
              <w:ind w:left="336"/>
              <w:jc w:val="center"/>
            </w:pPr>
            <w:r>
              <w:rPr>
                <w:rFonts w:ascii="Times New Roman" w:hAnsi="Times New Roman"/>
                <w:color w:val="000000"/>
                <w:sz w:val="24"/>
              </w:rPr>
              <w:t>9</w:t>
            </w:r>
          </w:p>
        </w:tc>
        <w:tc>
          <w:tcPr>
            <w:tcW w:w="11842" w:type="dxa"/>
            <w:tcMar>
              <w:top w:w="50" w:type="dxa"/>
              <w:left w:w="100" w:type="dxa"/>
            </w:tcMar>
            <w:vAlign w:val="center"/>
          </w:tcPr>
          <w:p w:rsidR="00906763" w:rsidRPr="00612D01" w:rsidRDefault="00612D01">
            <w:pPr>
              <w:spacing w:after="0" w:line="336" w:lineRule="auto"/>
              <w:ind w:left="336"/>
              <w:jc w:val="both"/>
              <w:rPr>
                <w:lang w:val="ru-RU"/>
              </w:rPr>
            </w:pPr>
            <w:r w:rsidRPr="00612D01">
              <w:rPr>
                <w:rFonts w:ascii="Times New Roman" w:hAnsi="Times New Roman"/>
                <w:color w:val="000000"/>
                <w:sz w:val="24"/>
                <w:lang w:val="ru-RU"/>
              </w:rPr>
              <w:t>Овладение умениями овладение умениями самостоятельного анализа и интерпретации художественных произведений в единст</w:t>
            </w:r>
            <w:r w:rsidRPr="00612D01">
              <w:rPr>
                <w:rFonts w:ascii="Times New Roman" w:hAnsi="Times New Roman"/>
                <w:color w:val="000000"/>
                <w:sz w:val="24"/>
                <w:lang w:val="ru-RU"/>
              </w:rPr>
              <w:t>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на уровне основного общего образования): конкретно-историческое, общече</w:t>
            </w:r>
            <w:r w:rsidRPr="00612D01">
              <w:rPr>
                <w:rFonts w:ascii="Times New Roman" w:hAnsi="Times New Roman"/>
                <w:color w:val="000000"/>
                <w:sz w:val="24"/>
                <w:lang w:val="ru-RU"/>
              </w:rPr>
              <w:t>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w:t>
            </w:r>
            <w:r w:rsidRPr="00612D01">
              <w:rPr>
                <w:rFonts w:ascii="Times New Roman" w:hAnsi="Times New Roman"/>
                <w:color w:val="000000"/>
                <w:sz w:val="24"/>
                <w:lang w:val="ru-RU"/>
              </w:rPr>
              <w:t>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w:t>
            </w:r>
            <w:r w:rsidRPr="00612D01">
              <w:rPr>
                <w:rFonts w:ascii="Times New Roman" w:hAnsi="Times New Roman"/>
                <w:color w:val="000000"/>
                <w:sz w:val="24"/>
                <w:lang w:val="ru-RU"/>
              </w:rPr>
              <w:t xml:space="preserve">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w:t>
            </w:r>
          </w:p>
        </w:tc>
      </w:tr>
      <w:tr w:rsidR="00906763" w:rsidRPr="00612D01">
        <w:trPr>
          <w:trHeight w:val="144"/>
          <w:tblCellSpacing w:w="0" w:type="dxa"/>
        </w:trPr>
        <w:tc>
          <w:tcPr>
            <w:tcW w:w="1988" w:type="dxa"/>
            <w:tcMar>
              <w:top w:w="50" w:type="dxa"/>
              <w:left w:w="100" w:type="dxa"/>
            </w:tcMar>
            <w:vAlign w:val="center"/>
          </w:tcPr>
          <w:p w:rsidR="00906763" w:rsidRDefault="00612D01">
            <w:pPr>
              <w:spacing w:after="0" w:line="336" w:lineRule="auto"/>
              <w:ind w:left="336"/>
              <w:jc w:val="center"/>
            </w:pPr>
            <w:r>
              <w:rPr>
                <w:rFonts w:ascii="Times New Roman" w:hAnsi="Times New Roman"/>
                <w:color w:val="000000"/>
                <w:sz w:val="24"/>
              </w:rPr>
              <w:t>10</w:t>
            </w:r>
          </w:p>
        </w:tc>
        <w:tc>
          <w:tcPr>
            <w:tcW w:w="11842" w:type="dxa"/>
            <w:tcMar>
              <w:top w:w="50" w:type="dxa"/>
              <w:left w:w="100" w:type="dxa"/>
            </w:tcMar>
            <w:vAlign w:val="center"/>
          </w:tcPr>
          <w:p w:rsidR="00906763" w:rsidRPr="00612D01" w:rsidRDefault="00612D01">
            <w:pPr>
              <w:spacing w:after="0" w:line="336" w:lineRule="auto"/>
              <w:ind w:left="336"/>
              <w:jc w:val="both"/>
              <w:rPr>
                <w:lang w:val="ru-RU"/>
              </w:rPr>
            </w:pPr>
            <w:r w:rsidRPr="00612D01">
              <w:rPr>
                <w:rFonts w:ascii="Times New Roman" w:hAnsi="Times New Roman"/>
                <w:color w:val="000000"/>
                <w:sz w:val="24"/>
                <w:lang w:val="ru-RU"/>
              </w:rPr>
              <w:t>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tc>
      </w:tr>
      <w:tr w:rsidR="00906763" w:rsidRPr="00612D01">
        <w:trPr>
          <w:trHeight w:val="144"/>
          <w:tblCellSpacing w:w="0" w:type="dxa"/>
        </w:trPr>
        <w:tc>
          <w:tcPr>
            <w:tcW w:w="1988" w:type="dxa"/>
            <w:tcMar>
              <w:top w:w="50" w:type="dxa"/>
              <w:left w:w="100" w:type="dxa"/>
            </w:tcMar>
            <w:vAlign w:val="center"/>
          </w:tcPr>
          <w:p w:rsidR="00906763" w:rsidRDefault="00612D01">
            <w:pPr>
              <w:spacing w:after="0" w:line="336" w:lineRule="auto"/>
              <w:ind w:left="336"/>
              <w:jc w:val="center"/>
            </w:pPr>
            <w:r>
              <w:rPr>
                <w:rFonts w:ascii="Times New Roman" w:hAnsi="Times New Roman"/>
                <w:color w:val="000000"/>
                <w:sz w:val="24"/>
              </w:rPr>
              <w:t>11</w:t>
            </w:r>
          </w:p>
        </w:tc>
        <w:tc>
          <w:tcPr>
            <w:tcW w:w="11842" w:type="dxa"/>
            <w:tcMar>
              <w:top w:w="50" w:type="dxa"/>
              <w:left w:w="100" w:type="dxa"/>
            </w:tcMar>
            <w:vAlign w:val="center"/>
          </w:tcPr>
          <w:p w:rsidR="00906763" w:rsidRPr="00612D01" w:rsidRDefault="00612D01">
            <w:pPr>
              <w:spacing w:after="0" w:line="336" w:lineRule="auto"/>
              <w:ind w:left="336"/>
              <w:jc w:val="both"/>
              <w:rPr>
                <w:lang w:val="ru-RU"/>
              </w:rPr>
            </w:pPr>
            <w:r w:rsidRPr="00612D01">
              <w:rPr>
                <w:rFonts w:ascii="Times New Roman" w:hAnsi="Times New Roman"/>
                <w:color w:val="000000"/>
                <w:sz w:val="24"/>
                <w:lang w:val="ru-RU"/>
              </w:rPr>
              <w:t>Сформированность представлений о литературном пр</w:t>
            </w:r>
            <w:r w:rsidRPr="00612D01">
              <w:rPr>
                <w:rFonts w:ascii="Times New Roman" w:hAnsi="Times New Roman"/>
                <w:color w:val="000000"/>
                <w:sz w:val="24"/>
                <w:lang w:val="ru-RU"/>
              </w:rPr>
              <w:t>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tc>
      </w:tr>
      <w:tr w:rsidR="00906763" w:rsidRPr="00612D01">
        <w:trPr>
          <w:trHeight w:val="144"/>
          <w:tblCellSpacing w:w="0" w:type="dxa"/>
        </w:trPr>
        <w:tc>
          <w:tcPr>
            <w:tcW w:w="1988" w:type="dxa"/>
            <w:tcMar>
              <w:top w:w="50" w:type="dxa"/>
              <w:left w:w="100" w:type="dxa"/>
            </w:tcMar>
            <w:vAlign w:val="center"/>
          </w:tcPr>
          <w:p w:rsidR="00906763" w:rsidRDefault="00612D01">
            <w:pPr>
              <w:spacing w:after="0" w:line="336" w:lineRule="auto"/>
              <w:ind w:left="336"/>
              <w:jc w:val="center"/>
            </w:pPr>
            <w:r>
              <w:rPr>
                <w:rFonts w:ascii="Times New Roman" w:hAnsi="Times New Roman"/>
                <w:color w:val="000000"/>
                <w:sz w:val="24"/>
              </w:rPr>
              <w:t>12</w:t>
            </w:r>
          </w:p>
        </w:tc>
        <w:tc>
          <w:tcPr>
            <w:tcW w:w="11842" w:type="dxa"/>
            <w:tcMar>
              <w:top w:w="50" w:type="dxa"/>
              <w:left w:w="100" w:type="dxa"/>
            </w:tcMar>
            <w:vAlign w:val="center"/>
          </w:tcPr>
          <w:p w:rsidR="00906763" w:rsidRPr="00612D01" w:rsidRDefault="00612D01">
            <w:pPr>
              <w:spacing w:after="0" w:line="336" w:lineRule="auto"/>
              <w:ind w:left="336"/>
              <w:jc w:val="both"/>
              <w:rPr>
                <w:lang w:val="ru-RU"/>
              </w:rPr>
            </w:pPr>
            <w:r w:rsidRPr="00612D01">
              <w:rPr>
                <w:rFonts w:ascii="Times New Roman" w:hAnsi="Times New Roman"/>
                <w:color w:val="000000"/>
                <w:sz w:val="24"/>
                <w:lang w:val="ru-RU"/>
              </w:rPr>
              <w:t>О</w:t>
            </w:r>
            <w:r w:rsidRPr="00612D01">
              <w:rPr>
                <w:rFonts w:ascii="Times New Roman" w:hAnsi="Times New Roman"/>
                <w:color w:val="000000"/>
                <w:sz w:val="24"/>
                <w:lang w:val="ru-RU"/>
              </w:rPr>
              <w:t xml:space="preserve">владение современными читательскими практиками, культурой </w:t>
            </w:r>
            <w:r w:rsidRPr="00612D01">
              <w:rPr>
                <w:rFonts w:ascii="Times New Roman" w:hAnsi="Times New Roman"/>
                <w:color w:val="000000"/>
                <w:sz w:val="24"/>
                <w:lang w:val="ru-RU"/>
              </w:rPr>
              <w:lastRenderedPageBreak/>
              <w:t>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w:t>
            </w:r>
            <w:r w:rsidRPr="00612D01">
              <w:rPr>
                <w:rFonts w:ascii="Times New Roman" w:hAnsi="Times New Roman"/>
                <w:color w:val="000000"/>
                <w:sz w:val="24"/>
                <w:lang w:val="ru-RU"/>
              </w:rPr>
              <w:t xml:space="preserve">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tc>
      </w:tr>
      <w:tr w:rsidR="00906763" w:rsidRPr="00612D01">
        <w:trPr>
          <w:trHeight w:val="144"/>
          <w:tblCellSpacing w:w="0" w:type="dxa"/>
        </w:trPr>
        <w:tc>
          <w:tcPr>
            <w:tcW w:w="1988" w:type="dxa"/>
            <w:tcMar>
              <w:top w:w="50" w:type="dxa"/>
              <w:left w:w="100" w:type="dxa"/>
            </w:tcMar>
            <w:vAlign w:val="center"/>
          </w:tcPr>
          <w:p w:rsidR="00906763" w:rsidRDefault="00612D01">
            <w:pPr>
              <w:spacing w:after="0" w:line="336" w:lineRule="auto"/>
              <w:ind w:left="336"/>
              <w:jc w:val="center"/>
            </w:pPr>
            <w:r>
              <w:rPr>
                <w:rFonts w:ascii="Times New Roman" w:hAnsi="Times New Roman"/>
                <w:color w:val="000000"/>
                <w:sz w:val="24"/>
              </w:rPr>
              <w:lastRenderedPageBreak/>
              <w:t>13</w:t>
            </w:r>
          </w:p>
        </w:tc>
        <w:tc>
          <w:tcPr>
            <w:tcW w:w="11842" w:type="dxa"/>
            <w:tcMar>
              <w:top w:w="50" w:type="dxa"/>
              <w:left w:w="100" w:type="dxa"/>
            </w:tcMar>
            <w:vAlign w:val="center"/>
          </w:tcPr>
          <w:p w:rsidR="00906763" w:rsidRPr="00612D01" w:rsidRDefault="00612D01">
            <w:pPr>
              <w:spacing w:after="0" w:line="336" w:lineRule="auto"/>
              <w:ind w:left="336"/>
              <w:jc w:val="both"/>
              <w:rPr>
                <w:lang w:val="ru-RU"/>
              </w:rPr>
            </w:pPr>
            <w:r w:rsidRPr="00612D01">
              <w:rPr>
                <w:rFonts w:ascii="Times New Roman" w:hAnsi="Times New Roman"/>
                <w:color w:val="000000"/>
                <w:sz w:val="24"/>
                <w:lang w:val="ru-RU"/>
              </w:rPr>
              <w:t>Умение самостоятельно работать с р</w:t>
            </w:r>
            <w:r w:rsidRPr="00612D01">
              <w:rPr>
                <w:rFonts w:ascii="Times New Roman" w:hAnsi="Times New Roman"/>
                <w:color w:val="000000"/>
                <w:sz w:val="24"/>
                <w:lang w:val="ru-RU"/>
              </w:rPr>
              <w:t>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tc>
      </w:tr>
    </w:tbl>
    <w:p w:rsidR="00906763" w:rsidRPr="00612D01" w:rsidRDefault="00906763">
      <w:pPr>
        <w:rPr>
          <w:lang w:val="ru-RU"/>
        </w:rPr>
        <w:sectPr w:rsidR="00906763" w:rsidRPr="00612D01">
          <w:pgSz w:w="11906" w:h="16383"/>
          <w:pgMar w:top="1134" w:right="850" w:bottom="1134" w:left="1701" w:header="720" w:footer="720" w:gutter="0"/>
          <w:cols w:space="720"/>
        </w:sectPr>
      </w:pPr>
      <w:bookmarkStart w:id="49" w:name="block-61469078"/>
    </w:p>
    <w:bookmarkEnd w:id="49"/>
    <w:p w:rsidR="00906763" w:rsidRDefault="00612D01">
      <w:pPr>
        <w:spacing w:before="269" w:after="269"/>
        <w:ind w:left="120"/>
      </w:pPr>
      <w:r>
        <w:rPr>
          <w:rFonts w:ascii="Times New Roman" w:hAnsi="Times New Roman"/>
          <w:b/>
          <w:color w:val="000000"/>
          <w:sz w:val="28"/>
        </w:rPr>
        <w:lastRenderedPageBreak/>
        <w:t>ПРОВЕРЯЕМЫЕ ЭЛЕМЕНТЫ СОДЕРЖАНИЯ</w:t>
      </w:r>
    </w:p>
    <w:p w:rsidR="00906763" w:rsidRDefault="00906763">
      <w:pPr>
        <w:spacing w:before="269" w:after="269"/>
        <w:ind w:left="120"/>
      </w:pPr>
    </w:p>
    <w:p w:rsidR="00906763" w:rsidRDefault="00612D01">
      <w:pPr>
        <w:spacing w:before="269" w:after="269"/>
        <w:ind w:left="120"/>
      </w:pPr>
      <w:r>
        <w:rPr>
          <w:rFonts w:ascii="Times New Roman" w:hAnsi="Times New Roman"/>
          <w:b/>
          <w:color w:val="000000"/>
          <w:sz w:val="28"/>
        </w:rPr>
        <w:t>10 КЛАСС</w:t>
      </w:r>
    </w:p>
    <w:p w:rsidR="00906763" w:rsidRDefault="00906763">
      <w:pPr>
        <w:spacing w:after="0"/>
        <w:ind w:left="120"/>
      </w:pPr>
    </w:p>
    <w:tbl>
      <w:tblPr>
        <w:tblW w:w="0" w:type="auto"/>
        <w:tblCellSpacing w:w="0" w:type="dxa"/>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9"/>
        <w:gridCol w:w="8402"/>
      </w:tblGrid>
      <w:tr w:rsidR="00906763">
        <w:trPr>
          <w:trHeight w:val="144"/>
          <w:tblCellSpacing w:w="0" w:type="dxa"/>
        </w:trPr>
        <w:tc>
          <w:tcPr>
            <w:tcW w:w="1066" w:type="dxa"/>
            <w:tcMar>
              <w:top w:w="50" w:type="dxa"/>
              <w:left w:w="100" w:type="dxa"/>
            </w:tcMar>
            <w:vAlign w:val="center"/>
          </w:tcPr>
          <w:p w:rsidR="00906763" w:rsidRDefault="00612D01">
            <w:pPr>
              <w:spacing w:after="0"/>
              <w:ind w:left="243"/>
            </w:pPr>
            <w:r>
              <w:rPr>
                <w:rFonts w:ascii="Times New Roman" w:hAnsi="Times New Roman"/>
                <w:b/>
                <w:color w:val="000000"/>
                <w:sz w:val="24"/>
              </w:rPr>
              <w:t xml:space="preserve"> Код </w:t>
            </w:r>
          </w:p>
        </w:tc>
        <w:tc>
          <w:tcPr>
            <w:tcW w:w="13481" w:type="dxa"/>
            <w:tcMar>
              <w:top w:w="50" w:type="dxa"/>
              <w:left w:w="100" w:type="dxa"/>
            </w:tcMar>
            <w:vAlign w:val="center"/>
          </w:tcPr>
          <w:p w:rsidR="00906763" w:rsidRDefault="00612D01">
            <w:pPr>
              <w:spacing w:after="0"/>
              <w:ind w:left="243"/>
            </w:pPr>
            <w:r>
              <w:rPr>
                <w:rFonts w:ascii="Times New Roman" w:hAnsi="Times New Roman"/>
                <w:b/>
                <w:color w:val="000000"/>
                <w:sz w:val="24"/>
              </w:rPr>
              <w:t xml:space="preserve"> Проверяемый элемент содержания </w:t>
            </w:r>
          </w:p>
        </w:tc>
      </w:tr>
      <w:tr w:rsidR="00906763" w:rsidRPr="00612D01">
        <w:trPr>
          <w:trHeight w:val="144"/>
          <w:tblCellSpacing w:w="0" w:type="dxa"/>
        </w:trPr>
        <w:tc>
          <w:tcPr>
            <w:tcW w:w="1066" w:type="dxa"/>
            <w:tcMar>
              <w:top w:w="50" w:type="dxa"/>
              <w:left w:w="100" w:type="dxa"/>
            </w:tcMar>
            <w:vAlign w:val="center"/>
          </w:tcPr>
          <w:p w:rsidR="00906763" w:rsidRDefault="00612D01">
            <w:pPr>
              <w:spacing w:after="0" w:line="336" w:lineRule="auto"/>
              <w:ind w:left="336"/>
              <w:jc w:val="center"/>
            </w:pPr>
            <w:r>
              <w:rPr>
                <w:rFonts w:ascii="Times New Roman" w:hAnsi="Times New Roman"/>
                <w:color w:val="000000"/>
                <w:sz w:val="24"/>
              </w:rPr>
              <w:t>1</w:t>
            </w:r>
          </w:p>
        </w:tc>
        <w:tc>
          <w:tcPr>
            <w:tcW w:w="13481" w:type="dxa"/>
            <w:tcMar>
              <w:top w:w="50" w:type="dxa"/>
              <w:left w:w="100" w:type="dxa"/>
            </w:tcMar>
            <w:vAlign w:val="center"/>
          </w:tcPr>
          <w:p w:rsidR="00906763" w:rsidRPr="00612D01" w:rsidRDefault="00612D01">
            <w:pPr>
              <w:spacing w:after="0" w:line="336" w:lineRule="auto"/>
              <w:ind w:left="336"/>
              <w:jc w:val="both"/>
              <w:rPr>
                <w:lang w:val="ru-RU"/>
              </w:rPr>
            </w:pPr>
            <w:r w:rsidRPr="00612D01">
              <w:rPr>
                <w:rFonts w:ascii="Times New Roman" w:hAnsi="Times New Roman"/>
                <w:color w:val="000000"/>
                <w:sz w:val="24"/>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4"/>
              </w:rPr>
              <w:t>XIX</w:t>
            </w:r>
            <w:r w:rsidRPr="00612D01">
              <w:rPr>
                <w:rFonts w:ascii="Times New Roman" w:hAnsi="Times New Roman"/>
                <w:color w:val="000000"/>
                <w:sz w:val="24"/>
                <w:lang w:val="ru-RU"/>
              </w:rPr>
              <w:t xml:space="preserve"> в.: обобщающее повторение: «Слово о полку Игореве»; стихотворения М.В. Ломоносова, Г.Р. Державина; комедия Д.И. Фонвизина «Недоросль»; стихотворения и балла</w:t>
            </w:r>
            <w:r w:rsidRPr="00612D01">
              <w:rPr>
                <w:rFonts w:ascii="Times New Roman" w:hAnsi="Times New Roman"/>
                <w:color w:val="000000"/>
                <w:sz w:val="24"/>
                <w:lang w:val="ru-RU"/>
              </w:rPr>
              <w:t>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w:t>
            </w:r>
            <w:r w:rsidRPr="00612D01">
              <w:rPr>
                <w:rFonts w:ascii="Times New Roman" w:hAnsi="Times New Roman"/>
                <w:color w:val="000000"/>
                <w:sz w:val="24"/>
                <w:lang w:val="ru-RU"/>
              </w:rPr>
              <w:t>ия «Ревизор», поэма «Мёртвые души»)</w:t>
            </w:r>
          </w:p>
        </w:tc>
      </w:tr>
      <w:tr w:rsidR="00906763" w:rsidRPr="00612D01">
        <w:trPr>
          <w:trHeight w:val="144"/>
          <w:tblCellSpacing w:w="0" w:type="dxa"/>
        </w:trPr>
        <w:tc>
          <w:tcPr>
            <w:tcW w:w="1066" w:type="dxa"/>
            <w:tcMar>
              <w:top w:w="50" w:type="dxa"/>
              <w:left w:w="100" w:type="dxa"/>
            </w:tcMar>
            <w:vAlign w:val="center"/>
          </w:tcPr>
          <w:p w:rsidR="00906763" w:rsidRDefault="00612D01">
            <w:pPr>
              <w:spacing w:after="0" w:line="336" w:lineRule="auto"/>
              <w:ind w:left="336"/>
              <w:jc w:val="center"/>
            </w:pPr>
            <w:r>
              <w:rPr>
                <w:rFonts w:ascii="Times New Roman" w:hAnsi="Times New Roman"/>
                <w:color w:val="000000"/>
                <w:sz w:val="24"/>
              </w:rPr>
              <w:t>2</w:t>
            </w:r>
          </w:p>
        </w:tc>
        <w:tc>
          <w:tcPr>
            <w:tcW w:w="13481" w:type="dxa"/>
            <w:tcMar>
              <w:top w:w="50" w:type="dxa"/>
              <w:left w:w="100" w:type="dxa"/>
            </w:tcMar>
            <w:vAlign w:val="center"/>
          </w:tcPr>
          <w:p w:rsidR="00906763" w:rsidRPr="00612D01" w:rsidRDefault="00612D01">
            <w:pPr>
              <w:spacing w:after="0" w:line="336" w:lineRule="auto"/>
              <w:ind w:left="336"/>
              <w:jc w:val="both"/>
              <w:rPr>
                <w:lang w:val="ru-RU"/>
              </w:rPr>
            </w:pPr>
            <w:r w:rsidRPr="00612D01">
              <w:rPr>
                <w:rFonts w:ascii="Times New Roman" w:hAnsi="Times New Roman"/>
                <w:color w:val="000000"/>
                <w:sz w:val="24"/>
                <w:lang w:val="ru-RU"/>
              </w:rPr>
              <w:t xml:space="preserve">Литература второй половины </w:t>
            </w:r>
            <w:r>
              <w:rPr>
                <w:rFonts w:ascii="Times New Roman" w:hAnsi="Times New Roman"/>
                <w:color w:val="000000"/>
                <w:sz w:val="24"/>
              </w:rPr>
              <w:t>XIX</w:t>
            </w:r>
            <w:r w:rsidRPr="00612D01">
              <w:rPr>
                <w:rFonts w:ascii="Times New Roman" w:hAnsi="Times New Roman"/>
                <w:color w:val="000000"/>
                <w:sz w:val="24"/>
                <w:lang w:val="ru-RU"/>
              </w:rPr>
              <w:t xml:space="preserve"> в.</w:t>
            </w:r>
          </w:p>
        </w:tc>
      </w:tr>
      <w:tr w:rsidR="00906763" w:rsidRPr="00612D01">
        <w:trPr>
          <w:trHeight w:val="144"/>
          <w:tblCellSpacing w:w="0" w:type="dxa"/>
        </w:trPr>
        <w:tc>
          <w:tcPr>
            <w:tcW w:w="1066" w:type="dxa"/>
            <w:tcMar>
              <w:top w:w="50" w:type="dxa"/>
              <w:left w:w="100" w:type="dxa"/>
            </w:tcMar>
            <w:vAlign w:val="center"/>
          </w:tcPr>
          <w:p w:rsidR="00906763" w:rsidRDefault="00612D01">
            <w:pPr>
              <w:spacing w:after="0" w:line="336" w:lineRule="auto"/>
              <w:ind w:left="336"/>
              <w:jc w:val="center"/>
            </w:pPr>
            <w:r>
              <w:rPr>
                <w:rFonts w:ascii="Times New Roman" w:hAnsi="Times New Roman"/>
                <w:color w:val="000000"/>
                <w:sz w:val="24"/>
              </w:rPr>
              <w:t>2.1</w:t>
            </w:r>
          </w:p>
        </w:tc>
        <w:tc>
          <w:tcPr>
            <w:tcW w:w="13481" w:type="dxa"/>
            <w:tcMar>
              <w:top w:w="50" w:type="dxa"/>
              <w:left w:w="100" w:type="dxa"/>
            </w:tcMar>
            <w:vAlign w:val="center"/>
          </w:tcPr>
          <w:p w:rsidR="00906763" w:rsidRPr="00612D01" w:rsidRDefault="00612D01">
            <w:pPr>
              <w:spacing w:after="0" w:line="336" w:lineRule="auto"/>
              <w:ind w:left="336"/>
              <w:jc w:val="both"/>
              <w:rPr>
                <w:lang w:val="ru-RU"/>
              </w:rPr>
            </w:pPr>
            <w:r w:rsidRPr="00612D01">
              <w:rPr>
                <w:rFonts w:ascii="Times New Roman" w:hAnsi="Times New Roman"/>
                <w:color w:val="000000"/>
                <w:sz w:val="24"/>
                <w:lang w:val="ru-RU"/>
              </w:rPr>
              <w:t>А.Н. Островский. Драма «Гроза»</w:t>
            </w:r>
          </w:p>
        </w:tc>
      </w:tr>
      <w:tr w:rsidR="00906763" w:rsidRPr="00612D01">
        <w:trPr>
          <w:trHeight w:val="144"/>
          <w:tblCellSpacing w:w="0" w:type="dxa"/>
        </w:trPr>
        <w:tc>
          <w:tcPr>
            <w:tcW w:w="1066" w:type="dxa"/>
            <w:tcMar>
              <w:top w:w="50" w:type="dxa"/>
              <w:left w:w="100" w:type="dxa"/>
            </w:tcMar>
            <w:vAlign w:val="center"/>
          </w:tcPr>
          <w:p w:rsidR="00906763" w:rsidRDefault="00612D01">
            <w:pPr>
              <w:spacing w:after="0" w:line="336" w:lineRule="auto"/>
              <w:ind w:left="336"/>
              <w:jc w:val="center"/>
            </w:pPr>
            <w:r>
              <w:rPr>
                <w:rFonts w:ascii="Times New Roman" w:hAnsi="Times New Roman"/>
                <w:color w:val="000000"/>
                <w:sz w:val="24"/>
              </w:rPr>
              <w:t>2.2</w:t>
            </w:r>
          </w:p>
        </w:tc>
        <w:tc>
          <w:tcPr>
            <w:tcW w:w="13481" w:type="dxa"/>
            <w:tcMar>
              <w:top w:w="50" w:type="dxa"/>
              <w:left w:w="100" w:type="dxa"/>
            </w:tcMar>
            <w:vAlign w:val="center"/>
          </w:tcPr>
          <w:p w:rsidR="00906763" w:rsidRPr="00612D01" w:rsidRDefault="00612D01">
            <w:pPr>
              <w:spacing w:after="0" w:line="336" w:lineRule="auto"/>
              <w:ind w:left="336"/>
              <w:jc w:val="both"/>
              <w:rPr>
                <w:lang w:val="ru-RU"/>
              </w:rPr>
            </w:pPr>
            <w:r w:rsidRPr="00612D01">
              <w:rPr>
                <w:rFonts w:ascii="Times New Roman" w:hAnsi="Times New Roman"/>
                <w:color w:val="000000"/>
                <w:sz w:val="24"/>
                <w:lang w:val="ru-RU"/>
              </w:rPr>
              <w:t>И.А. Гончаров. Роман «Обломов»</w:t>
            </w:r>
          </w:p>
        </w:tc>
      </w:tr>
      <w:tr w:rsidR="00906763" w:rsidRPr="00612D01">
        <w:trPr>
          <w:trHeight w:val="144"/>
          <w:tblCellSpacing w:w="0" w:type="dxa"/>
        </w:trPr>
        <w:tc>
          <w:tcPr>
            <w:tcW w:w="1066" w:type="dxa"/>
            <w:tcMar>
              <w:top w:w="50" w:type="dxa"/>
              <w:left w:w="100" w:type="dxa"/>
            </w:tcMar>
            <w:vAlign w:val="center"/>
          </w:tcPr>
          <w:p w:rsidR="00906763" w:rsidRDefault="00612D01">
            <w:pPr>
              <w:spacing w:after="0" w:line="336" w:lineRule="auto"/>
              <w:ind w:left="336"/>
              <w:jc w:val="center"/>
            </w:pPr>
            <w:r>
              <w:rPr>
                <w:rFonts w:ascii="Times New Roman" w:hAnsi="Times New Roman"/>
                <w:color w:val="000000"/>
                <w:sz w:val="24"/>
              </w:rPr>
              <w:t>2.3</w:t>
            </w:r>
          </w:p>
        </w:tc>
        <w:tc>
          <w:tcPr>
            <w:tcW w:w="13481" w:type="dxa"/>
            <w:tcMar>
              <w:top w:w="50" w:type="dxa"/>
              <w:left w:w="100" w:type="dxa"/>
            </w:tcMar>
            <w:vAlign w:val="center"/>
          </w:tcPr>
          <w:p w:rsidR="00906763" w:rsidRPr="00612D01" w:rsidRDefault="00612D01">
            <w:pPr>
              <w:spacing w:after="0" w:line="336" w:lineRule="auto"/>
              <w:ind w:left="336"/>
              <w:jc w:val="both"/>
              <w:rPr>
                <w:lang w:val="ru-RU"/>
              </w:rPr>
            </w:pPr>
            <w:r w:rsidRPr="00612D01">
              <w:rPr>
                <w:rFonts w:ascii="Times New Roman" w:hAnsi="Times New Roman"/>
                <w:color w:val="000000"/>
                <w:sz w:val="24"/>
                <w:lang w:val="ru-RU"/>
              </w:rPr>
              <w:t>И.С. Тургенев. Роман «Отцы и дети»</w:t>
            </w:r>
          </w:p>
        </w:tc>
      </w:tr>
      <w:tr w:rsidR="00906763">
        <w:trPr>
          <w:trHeight w:val="144"/>
          <w:tblCellSpacing w:w="0" w:type="dxa"/>
        </w:trPr>
        <w:tc>
          <w:tcPr>
            <w:tcW w:w="1066" w:type="dxa"/>
            <w:tcMar>
              <w:top w:w="50" w:type="dxa"/>
              <w:left w:w="100" w:type="dxa"/>
            </w:tcMar>
            <w:vAlign w:val="center"/>
          </w:tcPr>
          <w:p w:rsidR="00906763" w:rsidRDefault="00612D01">
            <w:pPr>
              <w:spacing w:after="0" w:line="336" w:lineRule="auto"/>
              <w:ind w:left="336"/>
              <w:jc w:val="center"/>
            </w:pPr>
            <w:r>
              <w:rPr>
                <w:rFonts w:ascii="Times New Roman" w:hAnsi="Times New Roman"/>
                <w:color w:val="000000"/>
                <w:sz w:val="24"/>
              </w:rPr>
              <w:t>2.4</w:t>
            </w:r>
          </w:p>
        </w:tc>
        <w:tc>
          <w:tcPr>
            <w:tcW w:w="13481" w:type="dxa"/>
            <w:tcMar>
              <w:top w:w="50" w:type="dxa"/>
              <w:left w:w="100" w:type="dxa"/>
            </w:tcMar>
            <w:vAlign w:val="center"/>
          </w:tcPr>
          <w:p w:rsidR="00906763" w:rsidRDefault="00612D01">
            <w:pPr>
              <w:spacing w:after="0" w:line="336" w:lineRule="auto"/>
              <w:ind w:left="336"/>
              <w:jc w:val="both"/>
            </w:pPr>
            <w:r w:rsidRPr="00612D01">
              <w:rPr>
                <w:rFonts w:ascii="Times New Roman" w:hAnsi="Times New Roman"/>
                <w:color w:val="000000"/>
                <w:sz w:val="24"/>
                <w:lang w:val="ru-RU"/>
              </w:rPr>
              <w:t>Ф.И. Тютчев. Стихотворения (не менее трёх по выбору). Например, «</w:t>
            </w:r>
            <w:r>
              <w:rPr>
                <w:rFonts w:ascii="Times New Roman" w:hAnsi="Times New Roman"/>
                <w:color w:val="000000"/>
                <w:sz w:val="24"/>
              </w:rPr>
              <w:t>Silentium</w:t>
            </w:r>
            <w:r w:rsidRPr="00612D01">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 xml:space="preserve">(«Я встретил вас – и всё былое...») </w:t>
            </w:r>
          </w:p>
        </w:tc>
      </w:tr>
      <w:tr w:rsidR="00906763">
        <w:trPr>
          <w:trHeight w:val="144"/>
          <w:tblCellSpacing w:w="0" w:type="dxa"/>
        </w:trPr>
        <w:tc>
          <w:tcPr>
            <w:tcW w:w="1066" w:type="dxa"/>
            <w:tcMar>
              <w:top w:w="50" w:type="dxa"/>
              <w:left w:w="100" w:type="dxa"/>
            </w:tcMar>
            <w:vAlign w:val="center"/>
          </w:tcPr>
          <w:p w:rsidR="00906763" w:rsidRDefault="00612D01">
            <w:pPr>
              <w:spacing w:after="0" w:line="336" w:lineRule="auto"/>
              <w:ind w:left="336"/>
              <w:jc w:val="center"/>
            </w:pPr>
            <w:r>
              <w:rPr>
                <w:rFonts w:ascii="Times New Roman" w:hAnsi="Times New Roman"/>
                <w:color w:val="000000"/>
                <w:sz w:val="24"/>
              </w:rPr>
              <w:t>2.5</w:t>
            </w:r>
          </w:p>
        </w:tc>
        <w:tc>
          <w:tcPr>
            <w:tcW w:w="13481" w:type="dxa"/>
            <w:tcMar>
              <w:top w:w="50" w:type="dxa"/>
              <w:left w:w="100" w:type="dxa"/>
            </w:tcMar>
            <w:vAlign w:val="center"/>
          </w:tcPr>
          <w:p w:rsidR="00906763" w:rsidRDefault="00612D01">
            <w:pPr>
              <w:spacing w:after="0" w:line="336" w:lineRule="auto"/>
              <w:ind w:left="336"/>
              <w:jc w:val="both"/>
            </w:pPr>
            <w:r w:rsidRPr="00612D01">
              <w:rPr>
                <w:rFonts w:ascii="Times New Roman" w:hAnsi="Times New Roman"/>
                <w:color w:val="000000"/>
                <w:sz w:val="24"/>
                <w:lang w:val="ru-RU"/>
              </w:rPr>
              <w:t xml:space="preserve">Н.А.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w:t>
            </w:r>
            <w:r>
              <w:rPr>
                <w:rFonts w:ascii="Times New Roman" w:hAnsi="Times New Roman"/>
                <w:color w:val="000000"/>
                <w:sz w:val="24"/>
              </w:rPr>
              <w:t>Поэма «К</w:t>
            </w:r>
            <w:r>
              <w:rPr>
                <w:rFonts w:ascii="Times New Roman" w:hAnsi="Times New Roman"/>
                <w:color w:val="000000"/>
                <w:sz w:val="24"/>
              </w:rPr>
              <w:t>ому на Руси жить хорошо»</w:t>
            </w:r>
          </w:p>
        </w:tc>
      </w:tr>
      <w:tr w:rsidR="00906763">
        <w:trPr>
          <w:trHeight w:val="144"/>
          <w:tblCellSpacing w:w="0" w:type="dxa"/>
        </w:trPr>
        <w:tc>
          <w:tcPr>
            <w:tcW w:w="1066" w:type="dxa"/>
            <w:tcMar>
              <w:top w:w="50" w:type="dxa"/>
              <w:left w:w="100" w:type="dxa"/>
            </w:tcMar>
            <w:vAlign w:val="center"/>
          </w:tcPr>
          <w:p w:rsidR="00906763" w:rsidRDefault="00612D01">
            <w:pPr>
              <w:spacing w:after="0" w:line="336" w:lineRule="auto"/>
              <w:ind w:left="336"/>
              <w:jc w:val="center"/>
            </w:pPr>
            <w:r>
              <w:rPr>
                <w:rFonts w:ascii="Times New Roman" w:hAnsi="Times New Roman"/>
                <w:color w:val="000000"/>
                <w:sz w:val="24"/>
              </w:rPr>
              <w:t>2.6</w:t>
            </w:r>
          </w:p>
        </w:tc>
        <w:tc>
          <w:tcPr>
            <w:tcW w:w="13481" w:type="dxa"/>
            <w:tcMar>
              <w:top w:w="50" w:type="dxa"/>
              <w:left w:w="100" w:type="dxa"/>
            </w:tcMar>
            <w:vAlign w:val="center"/>
          </w:tcPr>
          <w:p w:rsidR="00906763" w:rsidRDefault="00612D01">
            <w:pPr>
              <w:spacing w:after="0" w:line="336" w:lineRule="auto"/>
              <w:ind w:left="336"/>
              <w:jc w:val="both"/>
            </w:pPr>
            <w:r w:rsidRPr="00612D01">
              <w:rPr>
                <w:rFonts w:ascii="Times New Roman" w:hAnsi="Times New Roman"/>
                <w:color w:val="000000"/>
                <w:sz w:val="24"/>
                <w:lang w:val="ru-RU"/>
              </w:rPr>
              <w:t xml:space="preserve">А.А.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w:t>
            </w:r>
            <w:r>
              <w:rPr>
                <w:rFonts w:ascii="Times New Roman" w:hAnsi="Times New Roman"/>
                <w:color w:val="000000"/>
                <w:sz w:val="24"/>
              </w:rPr>
              <w:t>Луной был полон сад. Лежали</w:t>
            </w:r>
            <w:r>
              <w:rPr>
                <w:rFonts w:ascii="Times New Roman" w:hAnsi="Times New Roman"/>
                <w:color w:val="000000"/>
                <w:sz w:val="24"/>
              </w:rPr>
              <w:t>...»</w:t>
            </w:r>
          </w:p>
        </w:tc>
      </w:tr>
      <w:tr w:rsidR="00906763" w:rsidRPr="00612D01">
        <w:trPr>
          <w:trHeight w:val="144"/>
          <w:tblCellSpacing w:w="0" w:type="dxa"/>
        </w:trPr>
        <w:tc>
          <w:tcPr>
            <w:tcW w:w="1066" w:type="dxa"/>
            <w:tcMar>
              <w:top w:w="50" w:type="dxa"/>
              <w:left w:w="100" w:type="dxa"/>
            </w:tcMar>
            <w:vAlign w:val="center"/>
          </w:tcPr>
          <w:p w:rsidR="00906763" w:rsidRDefault="00612D01">
            <w:pPr>
              <w:spacing w:after="0" w:line="336" w:lineRule="auto"/>
              <w:ind w:left="336"/>
              <w:jc w:val="center"/>
            </w:pPr>
            <w:r>
              <w:rPr>
                <w:rFonts w:ascii="Times New Roman" w:hAnsi="Times New Roman"/>
                <w:color w:val="000000"/>
                <w:sz w:val="24"/>
              </w:rPr>
              <w:t>2.7</w:t>
            </w:r>
          </w:p>
        </w:tc>
        <w:tc>
          <w:tcPr>
            <w:tcW w:w="13481" w:type="dxa"/>
            <w:tcMar>
              <w:top w:w="50" w:type="dxa"/>
              <w:left w:w="100" w:type="dxa"/>
            </w:tcMar>
            <w:vAlign w:val="center"/>
          </w:tcPr>
          <w:p w:rsidR="00906763" w:rsidRPr="00612D01" w:rsidRDefault="00612D01">
            <w:pPr>
              <w:spacing w:after="0" w:line="336" w:lineRule="auto"/>
              <w:ind w:left="336"/>
              <w:jc w:val="both"/>
              <w:rPr>
                <w:lang w:val="ru-RU"/>
              </w:rPr>
            </w:pPr>
            <w:r w:rsidRPr="00612D01">
              <w:rPr>
                <w:rFonts w:ascii="Times New Roman" w:hAnsi="Times New Roman"/>
                <w:color w:val="000000"/>
                <w:sz w:val="24"/>
                <w:lang w:val="ru-RU"/>
              </w:rPr>
              <w:t xml:space="preserve">М.Е. Салтыков-Щедрин. Роман-хроника «История одного города» (не менее двух глав по выбору). Например, главы «О корени происхождения </w:t>
            </w:r>
            <w:r w:rsidRPr="00612D01">
              <w:rPr>
                <w:rFonts w:ascii="Times New Roman" w:hAnsi="Times New Roman"/>
                <w:color w:val="000000"/>
                <w:sz w:val="24"/>
                <w:lang w:val="ru-RU"/>
              </w:rPr>
              <w:lastRenderedPageBreak/>
              <w:t>глуповцев», «Опись градоначальникам», «Органчик», «Подтверждение покаяния»</w:t>
            </w:r>
          </w:p>
        </w:tc>
      </w:tr>
      <w:tr w:rsidR="00906763" w:rsidRPr="00612D01">
        <w:trPr>
          <w:trHeight w:val="144"/>
          <w:tblCellSpacing w:w="0" w:type="dxa"/>
        </w:trPr>
        <w:tc>
          <w:tcPr>
            <w:tcW w:w="1066" w:type="dxa"/>
            <w:tcMar>
              <w:top w:w="50" w:type="dxa"/>
              <w:left w:w="100" w:type="dxa"/>
            </w:tcMar>
            <w:vAlign w:val="center"/>
          </w:tcPr>
          <w:p w:rsidR="00906763" w:rsidRDefault="00612D01">
            <w:pPr>
              <w:spacing w:after="0" w:line="336" w:lineRule="auto"/>
              <w:ind w:left="336"/>
              <w:jc w:val="center"/>
            </w:pPr>
            <w:r>
              <w:rPr>
                <w:rFonts w:ascii="Times New Roman" w:hAnsi="Times New Roman"/>
                <w:color w:val="000000"/>
                <w:sz w:val="24"/>
              </w:rPr>
              <w:lastRenderedPageBreak/>
              <w:t>2.8</w:t>
            </w:r>
          </w:p>
        </w:tc>
        <w:tc>
          <w:tcPr>
            <w:tcW w:w="13481" w:type="dxa"/>
            <w:tcMar>
              <w:top w:w="50" w:type="dxa"/>
              <w:left w:w="100" w:type="dxa"/>
            </w:tcMar>
            <w:vAlign w:val="center"/>
          </w:tcPr>
          <w:p w:rsidR="00906763" w:rsidRPr="00612D01" w:rsidRDefault="00612D01">
            <w:pPr>
              <w:spacing w:after="0" w:line="336" w:lineRule="auto"/>
              <w:ind w:left="336"/>
              <w:jc w:val="both"/>
              <w:rPr>
                <w:lang w:val="ru-RU"/>
              </w:rPr>
            </w:pPr>
            <w:r w:rsidRPr="00612D01">
              <w:rPr>
                <w:rFonts w:ascii="Times New Roman" w:hAnsi="Times New Roman"/>
                <w:color w:val="000000"/>
                <w:sz w:val="24"/>
                <w:lang w:val="ru-RU"/>
              </w:rPr>
              <w:t>Ф.М. Достоевский. Роман «Преступле</w:t>
            </w:r>
            <w:r w:rsidRPr="00612D01">
              <w:rPr>
                <w:rFonts w:ascii="Times New Roman" w:hAnsi="Times New Roman"/>
                <w:color w:val="000000"/>
                <w:sz w:val="24"/>
                <w:lang w:val="ru-RU"/>
              </w:rPr>
              <w:t>ние и наказание»</w:t>
            </w:r>
          </w:p>
        </w:tc>
      </w:tr>
      <w:tr w:rsidR="00906763" w:rsidRPr="00612D01">
        <w:trPr>
          <w:trHeight w:val="144"/>
          <w:tblCellSpacing w:w="0" w:type="dxa"/>
        </w:trPr>
        <w:tc>
          <w:tcPr>
            <w:tcW w:w="1066" w:type="dxa"/>
            <w:tcMar>
              <w:top w:w="50" w:type="dxa"/>
              <w:left w:w="100" w:type="dxa"/>
            </w:tcMar>
            <w:vAlign w:val="center"/>
          </w:tcPr>
          <w:p w:rsidR="00906763" w:rsidRDefault="00612D01">
            <w:pPr>
              <w:spacing w:after="0" w:line="336" w:lineRule="auto"/>
              <w:ind w:left="336"/>
              <w:jc w:val="center"/>
            </w:pPr>
            <w:r>
              <w:rPr>
                <w:rFonts w:ascii="Times New Roman" w:hAnsi="Times New Roman"/>
                <w:color w:val="000000"/>
                <w:sz w:val="24"/>
              </w:rPr>
              <w:t>2.9</w:t>
            </w:r>
          </w:p>
        </w:tc>
        <w:tc>
          <w:tcPr>
            <w:tcW w:w="13481" w:type="dxa"/>
            <w:tcMar>
              <w:top w:w="50" w:type="dxa"/>
              <w:left w:w="100" w:type="dxa"/>
            </w:tcMar>
            <w:vAlign w:val="center"/>
          </w:tcPr>
          <w:p w:rsidR="00906763" w:rsidRPr="00612D01" w:rsidRDefault="00612D01">
            <w:pPr>
              <w:spacing w:after="0" w:line="336" w:lineRule="auto"/>
              <w:ind w:left="336"/>
              <w:jc w:val="both"/>
              <w:rPr>
                <w:lang w:val="ru-RU"/>
              </w:rPr>
            </w:pPr>
            <w:r w:rsidRPr="00612D01">
              <w:rPr>
                <w:rFonts w:ascii="Times New Roman" w:hAnsi="Times New Roman"/>
                <w:color w:val="000000"/>
                <w:sz w:val="24"/>
                <w:lang w:val="ru-RU"/>
              </w:rPr>
              <w:t>Л.Н. Толстой. Роман-эпопея «Война и мир»</w:t>
            </w:r>
          </w:p>
        </w:tc>
      </w:tr>
      <w:tr w:rsidR="00906763">
        <w:trPr>
          <w:trHeight w:val="144"/>
          <w:tblCellSpacing w:w="0" w:type="dxa"/>
        </w:trPr>
        <w:tc>
          <w:tcPr>
            <w:tcW w:w="1066" w:type="dxa"/>
            <w:tcMar>
              <w:top w:w="50" w:type="dxa"/>
              <w:left w:w="100" w:type="dxa"/>
            </w:tcMar>
            <w:vAlign w:val="center"/>
          </w:tcPr>
          <w:p w:rsidR="00906763" w:rsidRDefault="00612D01">
            <w:pPr>
              <w:spacing w:after="0" w:line="336" w:lineRule="auto"/>
              <w:ind w:left="336"/>
              <w:jc w:val="center"/>
            </w:pPr>
            <w:r>
              <w:rPr>
                <w:rFonts w:ascii="Times New Roman" w:hAnsi="Times New Roman"/>
                <w:color w:val="000000"/>
                <w:sz w:val="24"/>
              </w:rPr>
              <w:t>2.10</w:t>
            </w:r>
          </w:p>
        </w:tc>
        <w:tc>
          <w:tcPr>
            <w:tcW w:w="13481" w:type="dxa"/>
            <w:tcMar>
              <w:top w:w="50" w:type="dxa"/>
              <w:left w:w="100" w:type="dxa"/>
            </w:tcMar>
            <w:vAlign w:val="center"/>
          </w:tcPr>
          <w:p w:rsidR="00906763" w:rsidRDefault="00612D01">
            <w:pPr>
              <w:spacing w:after="0" w:line="336" w:lineRule="auto"/>
              <w:ind w:left="336"/>
              <w:jc w:val="both"/>
            </w:pPr>
            <w:r w:rsidRPr="00612D01">
              <w:rPr>
                <w:rFonts w:ascii="Times New Roman" w:hAnsi="Times New Roman"/>
                <w:color w:val="000000"/>
                <w:sz w:val="24"/>
                <w:lang w:val="ru-RU"/>
              </w:rPr>
              <w:t xml:space="preserve">Н.С. Лесков. Рассказы и повести (одно произведение по выбору). </w:t>
            </w:r>
            <w:r>
              <w:rPr>
                <w:rFonts w:ascii="Times New Roman" w:hAnsi="Times New Roman"/>
                <w:color w:val="000000"/>
                <w:sz w:val="24"/>
              </w:rPr>
              <w:t>Например, «Очарованный странник», «Однодум»</w:t>
            </w:r>
          </w:p>
        </w:tc>
      </w:tr>
      <w:tr w:rsidR="00906763">
        <w:trPr>
          <w:trHeight w:val="144"/>
          <w:tblCellSpacing w:w="0" w:type="dxa"/>
        </w:trPr>
        <w:tc>
          <w:tcPr>
            <w:tcW w:w="1066" w:type="dxa"/>
            <w:tcMar>
              <w:top w:w="50" w:type="dxa"/>
              <w:left w:w="100" w:type="dxa"/>
            </w:tcMar>
            <w:vAlign w:val="center"/>
          </w:tcPr>
          <w:p w:rsidR="00906763" w:rsidRDefault="00612D01">
            <w:pPr>
              <w:spacing w:after="0" w:line="336" w:lineRule="auto"/>
              <w:ind w:left="336"/>
              <w:jc w:val="center"/>
            </w:pPr>
            <w:r>
              <w:rPr>
                <w:rFonts w:ascii="Times New Roman" w:hAnsi="Times New Roman"/>
                <w:color w:val="000000"/>
                <w:sz w:val="24"/>
              </w:rPr>
              <w:t>2.11</w:t>
            </w:r>
          </w:p>
        </w:tc>
        <w:tc>
          <w:tcPr>
            <w:tcW w:w="13481" w:type="dxa"/>
            <w:tcMar>
              <w:top w:w="50" w:type="dxa"/>
              <w:left w:w="100" w:type="dxa"/>
            </w:tcMar>
            <w:vAlign w:val="center"/>
          </w:tcPr>
          <w:p w:rsidR="00906763" w:rsidRDefault="00612D01">
            <w:pPr>
              <w:spacing w:after="0" w:line="336" w:lineRule="auto"/>
              <w:ind w:left="336"/>
              <w:jc w:val="both"/>
            </w:pPr>
            <w:r w:rsidRPr="00612D01">
              <w:rPr>
                <w:rFonts w:ascii="Times New Roman" w:hAnsi="Times New Roman"/>
                <w:color w:val="000000"/>
                <w:sz w:val="24"/>
                <w:lang w:val="ru-RU"/>
              </w:rPr>
              <w:t xml:space="preserve">А.П. Чехов. Рассказы (не менее трёх по выбору). Например, «Студент», </w:t>
            </w:r>
            <w:r w:rsidRPr="00612D01">
              <w:rPr>
                <w:rFonts w:ascii="Times New Roman" w:hAnsi="Times New Roman"/>
                <w:color w:val="000000"/>
                <w:sz w:val="24"/>
                <w:lang w:val="ru-RU"/>
              </w:rPr>
              <w:t xml:space="preserve">«Ионыч», «Дама с собачкой», «Человек в футляре». </w:t>
            </w:r>
            <w:r>
              <w:rPr>
                <w:rFonts w:ascii="Times New Roman" w:hAnsi="Times New Roman"/>
                <w:color w:val="000000"/>
                <w:sz w:val="24"/>
              </w:rPr>
              <w:t>Комедия «Вишневый сад»</w:t>
            </w:r>
          </w:p>
        </w:tc>
      </w:tr>
      <w:tr w:rsidR="00906763" w:rsidRPr="00612D01">
        <w:trPr>
          <w:trHeight w:val="144"/>
          <w:tblCellSpacing w:w="0" w:type="dxa"/>
        </w:trPr>
        <w:tc>
          <w:tcPr>
            <w:tcW w:w="1066" w:type="dxa"/>
            <w:tcMar>
              <w:top w:w="50" w:type="dxa"/>
              <w:left w:w="100" w:type="dxa"/>
            </w:tcMar>
            <w:vAlign w:val="center"/>
          </w:tcPr>
          <w:p w:rsidR="00906763" w:rsidRDefault="00612D01">
            <w:pPr>
              <w:spacing w:after="0" w:line="336" w:lineRule="auto"/>
              <w:ind w:left="336"/>
              <w:jc w:val="center"/>
            </w:pPr>
            <w:r>
              <w:rPr>
                <w:rFonts w:ascii="Times New Roman" w:hAnsi="Times New Roman"/>
                <w:color w:val="000000"/>
                <w:sz w:val="24"/>
              </w:rPr>
              <w:t>3</w:t>
            </w:r>
          </w:p>
        </w:tc>
        <w:tc>
          <w:tcPr>
            <w:tcW w:w="13481" w:type="dxa"/>
            <w:tcMar>
              <w:top w:w="50" w:type="dxa"/>
              <w:left w:w="100" w:type="dxa"/>
            </w:tcMar>
            <w:vAlign w:val="center"/>
          </w:tcPr>
          <w:p w:rsidR="00906763" w:rsidRPr="00612D01" w:rsidRDefault="00612D01">
            <w:pPr>
              <w:spacing w:after="0" w:line="336" w:lineRule="auto"/>
              <w:ind w:left="336"/>
              <w:jc w:val="both"/>
              <w:rPr>
                <w:lang w:val="ru-RU"/>
              </w:rPr>
            </w:pPr>
            <w:r w:rsidRPr="00612D01">
              <w:rPr>
                <w:rFonts w:ascii="Times New Roman" w:hAnsi="Times New Roman"/>
                <w:color w:val="000000"/>
                <w:sz w:val="24"/>
                <w:lang w:val="ru-RU"/>
              </w:rPr>
              <w:t xml:space="preserve">Литературная критика второй половины </w:t>
            </w:r>
            <w:r>
              <w:rPr>
                <w:rFonts w:ascii="Times New Roman" w:hAnsi="Times New Roman"/>
                <w:color w:val="000000"/>
                <w:sz w:val="24"/>
              </w:rPr>
              <w:t>XIX</w:t>
            </w:r>
            <w:r w:rsidRPr="00612D01">
              <w:rPr>
                <w:rFonts w:ascii="Times New Roman" w:hAnsi="Times New Roman"/>
                <w:color w:val="000000"/>
                <w:sz w:val="24"/>
                <w:lang w:val="ru-RU"/>
              </w:rPr>
              <w:t xml:space="preserve"> в. Статьи </w:t>
            </w:r>
            <w:r>
              <w:rPr>
                <w:rFonts w:ascii="Times New Roman" w:hAnsi="Times New Roman"/>
                <w:color w:val="000000"/>
                <w:sz w:val="24"/>
              </w:rPr>
              <w:t>H</w:t>
            </w:r>
            <w:r w:rsidRPr="00612D01">
              <w:rPr>
                <w:rFonts w:ascii="Times New Roman" w:hAnsi="Times New Roman"/>
                <w:color w:val="000000"/>
                <w:sz w:val="24"/>
                <w:lang w:val="ru-RU"/>
              </w:rPr>
              <w:t>.А. Добролюбова «Луч света в тёмном царстве», «Что такое обломовщина?», Д.И. Писарева «Базаров» и других (не менее двух статей по</w:t>
            </w:r>
            <w:r w:rsidRPr="00612D01">
              <w:rPr>
                <w:rFonts w:ascii="Times New Roman" w:hAnsi="Times New Roman"/>
                <w:color w:val="000000"/>
                <w:sz w:val="24"/>
                <w:lang w:val="ru-RU"/>
              </w:rPr>
              <w:t xml:space="preserve"> выбору в соответствии с изучаемым художественным произведением)</w:t>
            </w:r>
          </w:p>
        </w:tc>
      </w:tr>
      <w:tr w:rsidR="00906763" w:rsidRPr="00612D01">
        <w:trPr>
          <w:trHeight w:val="144"/>
          <w:tblCellSpacing w:w="0" w:type="dxa"/>
        </w:trPr>
        <w:tc>
          <w:tcPr>
            <w:tcW w:w="1066" w:type="dxa"/>
            <w:tcMar>
              <w:top w:w="50" w:type="dxa"/>
              <w:left w:w="100" w:type="dxa"/>
            </w:tcMar>
            <w:vAlign w:val="center"/>
          </w:tcPr>
          <w:p w:rsidR="00906763" w:rsidRDefault="00612D01">
            <w:pPr>
              <w:spacing w:after="0" w:line="336" w:lineRule="auto"/>
              <w:ind w:left="336"/>
              <w:jc w:val="center"/>
            </w:pPr>
            <w:r>
              <w:rPr>
                <w:rFonts w:ascii="Times New Roman" w:hAnsi="Times New Roman"/>
                <w:color w:val="000000"/>
                <w:sz w:val="24"/>
              </w:rPr>
              <w:t>4</w:t>
            </w:r>
          </w:p>
        </w:tc>
        <w:tc>
          <w:tcPr>
            <w:tcW w:w="13481" w:type="dxa"/>
            <w:tcMar>
              <w:top w:w="50" w:type="dxa"/>
              <w:left w:w="100" w:type="dxa"/>
            </w:tcMar>
            <w:vAlign w:val="center"/>
          </w:tcPr>
          <w:p w:rsidR="00906763" w:rsidRPr="00612D01" w:rsidRDefault="00612D01">
            <w:pPr>
              <w:spacing w:after="0" w:line="336" w:lineRule="auto"/>
              <w:ind w:left="336"/>
              <w:jc w:val="both"/>
              <w:rPr>
                <w:lang w:val="ru-RU"/>
              </w:rPr>
            </w:pPr>
            <w:r w:rsidRPr="00612D01">
              <w:rPr>
                <w:rFonts w:ascii="Times New Roman" w:hAnsi="Times New Roman"/>
                <w:color w:val="000000"/>
                <w:sz w:val="24"/>
                <w:lang w:val="ru-RU"/>
              </w:rPr>
              <w:t>Литература народов России. Стихотворения (одно по выбору). Например, Г. Тукая, К. Хетагурова</w:t>
            </w:r>
          </w:p>
        </w:tc>
      </w:tr>
      <w:tr w:rsidR="00906763">
        <w:trPr>
          <w:trHeight w:val="144"/>
          <w:tblCellSpacing w:w="0" w:type="dxa"/>
        </w:trPr>
        <w:tc>
          <w:tcPr>
            <w:tcW w:w="1066" w:type="dxa"/>
            <w:tcMar>
              <w:top w:w="50" w:type="dxa"/>
              <w:left w:w="100" w:type="dxa"/>
            </w:tcMar>
            <w:vAlign w:val="center"/>
          </w:tcPr>
          <w:p w:rsidR="00906763" w:rsidRDefault="00612D01">
            <w:pPr>
              <w:spacing w:after="0" w:line="336" w:lineRule="auto"/>
              <w:ind w:left="336"/>
              <w:jc w:val="center"/>
            </w:pPr>
            <w:r>
              <w:rPr>
                <w:rFonts w:ascii="Times New Roman" w:hAnsi="Times New Roman"/>
                <w:color w:val="000000"/>
                <w:sz w:val="24"/>
              </w:rPr>
              <w:t>5</w:t>
            </w:r>
          </w:p>
        </w:tc>
        <w:tc>
          <w:tcPr>
            <w:tcW w:w="13481" w:type="dxa"/>
            <w:tcMar>
              <w:top w:w="50" w:type="dxa"/>
              <w:left w:w="100" w:type="dxa"/>
            </w:tcMar>
            <w:vAlign w:val="center"/>
          </w:tcPr>
          <w:p w:rsidR="00906763" w:rsidRDefault="00612D01">
            <w:pPr>
              <w:spacing w:after="0" w:line="336" w:lineRule="auto"/>
              <w:ind w:left="336"/>
              <w:jc w:val="both"/>
            </w:pPr>
            <w:r>
              <w:rPr>
                <w:rFonts w:ascii="Times New Roman" w:hAnsi="Times New Roman"/>
                <w:color w:val="000000"/>
                <w:sz w:val="24"/>
              </w:rPr>
              <w:t>Зарубежная литература</w:t>
            </w:r>
          </w:p>
        </w:tc>
      </w:tr>
      <w:tr w:rsidR="00906763" w:rsidRPr="00612D01">
        <w:trPr>
          <w:trHeight w:val="144"/>
          <w:tblCellSpacing w:w="0" w:type="dxa"/>
        </w:trPr>
        <w:tc>
          <w:tcPr>
            <w:tcW w:w="1066" w:type="dxa"/>
            <w:tcMar>
              <w:top w:w="50" w:type="dxa"/>
              <w:left w:w="100" w:type="dxa"/>
            </w:tcMar>
            <w:vAlign w:val="center"/>
          </w:tcPr>
          <w:p w:rsidR="00906763" w:rsidRDefault="00612D01">
            <w:pPr>
              <w:spacing w:after="0" w:line="336" w:lineRule="auto"/>
              <w:ind w:left="336"/>
              <w:jc w:val="center"/>
            </w:pPr>
            <w:r>
              <w:rPr>
                <w:rFonts w:ascii="Times New Roman" w:hAnsi="Times New Roman"/>
                <w:color w:val="000000"/>
                <w:sz w:val="24"/>
              </w:rPr>
              <w:t>5.1</w:t>
            </w:r>
          </w:p>
        </w:tc>
        <w:tc>
          <w:tcPr>
            <w:tcW w:w="13481" w:type="dxa"/>
            <w:tcMar>
              <w:top w:w="50" w:type="dxa"/>
              <w:left w:w="100" w:type="dxa"/>
            </w:tcMar>
            <w:vAlign w:val="center"/>
          </w:tcPr>
          <w:p w:rsidR="00906763" w:rsidRPr="00612D01" w:rsidRDefault="00612D01">
            <w:pPr>
              <w:spacing w:after="0" w:line="336" w:lineRule="auto"/>
              <w:ind w:left="336"/>
              <w:jc w:val="both"/>
              <w:rPr>
                <w:lang w:val="ru-RU"/>
              </w:rPr>
            </w:pPr>
            <w:r w:rsidRPr="00612D01">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612D01">
              <w:rPr>
                <w:rFonts w:ascii="Times New Roman" w:hAnsi="Times New Roman"/>
                <w:color w:val="000000"/>
                <w:sz w:val="24"/>
                <w:lang w:val="ru-RU"/>
              </w:rPr>
              <w:t xml:space="preserve"> в. (одно произведение по </w:t>
            </w:r>
            <w:r w:rsidRPr="00612D01">
              <w:rPr>
                <w:rFonts w:ascii="Times New Roman" w:hAnsi="Times New Roman"/>
                <w:color w:val="000000"/>
                <w:sz w:val="24"/>
                <w:lang w:val="ru-RU"/>
              </w:rPr>
              <w:t>выбору). Например, произведения Ч. Диккенса «Дэвид Копперфилд», «Большие надежды»; Г. Флобера «Мадам Бовари»</w:t>
            </w:r>
          </w:p>
        </w:tc>
      </w:tr>
      <w:tr w:rsidR="00906763">
        <w:trPr>
          <w:trHeight w:val="144"/>
          <w:tblCellSpacing w:w="0" w:type="dxa"/>
        </w:trPr>
        <w:tc>
          <w:tcPr>
            <w:tcW w:w="1066" w:type="dxa"/>
            <w:tcMar>
              <w:top w:w="50" w:type="dxa"/>
              <w:left w:w="100" w:type="dxa"/>
            </w:tcMar>
            <w:vAlign w:val="center"/>
          </w:tcPr>
          <w:p w:rsidR="00906763" w:rsidRDefault="00612D01">
            <w:pPr>
              <w:spacing w:after="0" w:line="336" w:lineRule="auto"/>
              <w:ind w:left="336"/>
              <w:jc w:val="center"/>
            </w:pPr>
            <w:r>
              <w:rPr>
                <w:rFonts w:ascii="Times New Roman" w:hAnsi="Times New Roman"/>
                <w:color w:val="000000"/>
                <w:sz w:val="24"/>
              </w:rPr>
              <w:t>5.2</w:t>
            </w:r>
          </w:p>
        </w:tc>
        <w:tc>
          <w:tcPr>
            <w:tcW w:w="13481" w:type="dxa"/>
            <w:tcMar>
              <w:top w:w="50" w:type="dxa"/>
              <w:left w:w="100" w:type="dxa"/>
            </w:tcMar>
            <w:vAlign w:val="center"/>
          </w:tcPr>
          <w:p w:rsidR="00906763" w:rsidRDefault="00612D01">
            <w:pPr>
              <w:spacing w:after="0" w:line="336" w:lineRule="auto"/>
              <w:ind w:left="336"/>
              <w:jc w:val="both"/>
            </w:pPr>
            <w:r w:rsidRPr="00612D01">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612D01">
              <w:rPr>
                <w:rFonts w:ascii="Times New Roman" w:hAnsi="Times New Roman"/>
                <w:color w:val="000000"/>
                <w:sz w:val="24"/>
                <w:lang w:val="ru-RU"/>
              </w:rPr>
              <w:t xml:space="preserve"> в. (не менее двух стихотворений одного из поэтов по выбору). </w:t>
            </w:r>
            <w:r>
              <w:rPr>
                <w:rFonts w:ascii="Times New Roman" w:hAnsi="Times New Roman"/>
                <w:color w:val="000000"/>
                <w:sz w:val="24"/>
              </w:rPr>
              <w:t>Например, стихотворения А. Рембо, Ш. Бодлер</w:t>
            </w:r>
            <w:r>
              <w:rPr>
                <w:rFonts w:ascii="Times New Roman" w:hAnsi="Times New Roman"/>
                <w:color w:val="000000"/>
                <w:sz w:val="24"/>
              </w:rPr>
              <w:t>а</w:t>
            </w:r>
          </w:p>
        </w:tc>
      </w:tr>
      <w:tr w:rsidR="00906763">
        <w:trPr>
          <w:trHeight w:val="144"/>
          <w:tblCellSpacing w:w="0" w:type="dxa"/>
        </w:trPr>
        <w:tc>
          <w:tcPr>
            <w:tcW w:w="1066" w:type="dxa"/>
            <w:tcMar>
              <w:top w:w="50" w:type="dxa"/>
              <w:left w:w="100" w:type="dxa"/>
            </w:tcMar>
            <w:vAlign w:val="center"/>
          </w:tcPr>
          <w:p w:rsidR="00906763" w:rsidRDefault="00612D01">
            <w:pPr>
              <w:spacing w:after="0" w:line="336" w:lineRule="auto"/>
              <w:ind w:left="336"/>
              <w:jc w:val="center"/>
            </w:pPr>
            <w:r>
              <w:rPr>
                <w:rFonts w:ascii="Times New Roman" w:hAnsi="Times New Roman"/>
                <w:color w:val="000000"/>
                <w:sz w:val="24"/>
              </w:rPr>
              <w:t>5.3</w:t>
            </w:r>
          </w:p>
        </w:tc>
        <w:tc>
          <w:tcPr>
            <w:tcW w:w="13481" w:type="dxa"/>
            <w:tcMar>
              <w:top w:w="50" w:type="dxa"/>
              <w:left w:w="100" w:type="dxa"/>
            </w:tcMar>
            <w:vAlign w:val="center"/>
          </w:tcPr>
          <w:p w:rsidR="00906763" w:rsidRDefault="00612D01">
            <w:pPr>
              <w:spacing w:after="0" w:line="336" w:lineRule="auto"/>
              <w:ind w:left="336"/>
              <w:jc w:val="both"/>
            </w:pPr>
            <w:r w:rsidRPr="00612D01">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612D01">
              <w:rPr>
                <w:rFonts w:ascii="Times New Roman" w:hAnsi="Times New Roman"/>
                <w:color w:val="000000"/>
                <w:sz w:val="24"/>
                <w:lang w:val="ru-RU"/>
              </w:rPr>
              <w:t xml:space="preserve"> в. (одно произведение по выбору). </w:t>
            </w:r>
            <w:r>
              <w:rPr>
                <w:rFonts w:ascii="Times New Roman" w:hAnsi="Times New Roman"/>
                <w:color w:val="000000"/>
                <w:sz w:val="24"/>
              </w:rPr>
              <w:t>Например, пьеса Г. Ибсена «Кукольный дом»</w:t>
            </w:r>
          </w:p>
        </w:tc>
      </w:tr>
    </w:tbl>
    <w:p w:rsidR="00906763" w:rsidRDefault="00906763">
      <w:pPr>
        <w:spacing w:after="0"/>
        <w:ind w:left="120"/>
      </w:pPr>
    </w:p>
    <w:p w:rsidR="00906763" w:rsidRDefault="00612D01">
      <w:pPr>
        <w:spacing w:before="199" w:after="199"/>
        <w:ind w:left="120"/>
      </w:pPr>
      <w:r>
        <w:rPr>
          <w:rFonts w:ascii="Times New Roman" w:hAnsi="Times New Roman"/>
          <w:b/>
          <w:color w:val="000000"/>
          <w:sz w:val="28"/>
        </w:rPr>
        <w:t>11 КЛАСС</w:t>
      </w:r>
    </w:p>
    <w:p w:rsidR="00906763" w:rsidRDefault="00906763">
      <w:pPr>
        <w:spacing w:after="0"/>
        <w:ind w:left="120"/>
      </w:pPr>
    </w:p>
    <w:tbl>
      <w:tblPr>
        <w:tblW w:w="0" w:type="auto"/>
        <w:tblCellSpacing w:w="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4"/>
        <w:gridCol w:w="8591"/>
      </w:tblGrid>
      <w:tr w:rsidR="00906763">
        <w:trPr>
          <w:trHeight w:val="144"/>
          <w:tblCellSpacing w:w="0" w:type="dxa"/>
        </w:trPr>
        <w:tc>
          <w:tcPr>
            <w:tcW w:w="1068" w:type="dxa"/>
            <w:tcMar>
              <w:top w:w="50" w:type="dxa"/>
              <w:left w:w="100" w:type="dxa"/>
            </w:tcMar>
            <w:vAlign w:val="center"/>
          </w:tcPr>
          <w:p w:rsidR="00906763" w:rsidRDefault="00612D01">
            <w:pPr>
              <w:spacing w:after="0"/>
              <w:ind w:left="135"/>
            </w:pPr>
            <w:r>
              <w:rPr>
                <w:rFonts w:ascii="Times New Roman" w:hAnsi="Times New Roman"/>
                <w:b/>
                <w:color w:val="000000"/>
                <w:sz w:val="24"/>
              </w:rPr>
              <w:t xml:space="preserve"> Код </w:t>
            </w:r>
          </w:p>
        </w:tc>
        <w:tc>
          <w:tcPr>
            <w:tcW w:w="13448" w:type="dxa"/>
            <w:tcMar>
              <w:top w:w="50" w:type="dxa"/>
              <w:left w:w="100" w:type="dxa"/>
            </w:tcMar>
            <w:vAlign w:val="center"/>
          </w:tcPr>
          <w:p w:rsidR="00906763" w:rsidRDefault="00612D01">
            <w:pPr>
              <w:spacing w:after="0"/>
              <w:ind w:left="135"/>
            </w:pPr>
            <w:r>
              <w:rPr>
                <w:rFonts w:ascii="Times New Roman" w:hAnsi="Times New Roman"/>
                <w:b/>
                <w:color w:val="000000"/>
                <w:sz w:val="24"/>
              </w:rPr>
              <w:t xml:space="preserve"> Проверяемый элемент содержания </w:t>
            </w:r>
          </w:p>
        </w:tc>
      </w:tr>
      <w:tr w:rsidR="00906763" w:rsidRPr="00612D01">
        <w:trPr>
          <w:trHeight w:val="144"/>
          <w:tblCellSpacing w:w="0" w:type="dxa"/>
        </w:trPr>
        <w:tc>
          <w:tcPr>
            <w:tcW w:w="1068" w:type="dxa"/>
            <w:tcMar>
              <w:top w:w="50" w:type="dxa"/>
              <w:left w:w="100" w:type="dxa"/>
            </w:tcMar>
            <w:vAlign w:val="center"/>
          </w:tcPr>
          <w:p w:rsidR="00906763" w:rsidRDefault="00612D01">
            <w:pPr>
              <w:spacing w:after="0" w:line="336" w:lineRule="auto"/>
              <w:ind w:left="228"/>
              <w:jc w:val="center"/>
            </w:pPr>
            <w:r>
              <w:rPr>
                <w:rFonts w:ascii="Times New Roman" w:hAnsi="Times New Roman"/>
                <w:color w:val="000000"/>
                <w:sz w:val="24"/>
              </w:rPr>
              <w:t>1</w:t>
            </w:r>
          </w:p>
        </w:tc>
        <w:tc>
          <w:tcPr>
            <w:tcW w:w="13448" w:type="dxa"/>
            <w:tcMar>
              <w:top w:w="50" w:type="dxa"/>
              <w:left w:w="100" w:type="dxa"/>
            </w:tcMar>
            <w:vAlign w:val="center"/>
          </w:tcPr>
          <w:p w:rsidR="00906763" w:rsidRPr="00612D01" w:rsidRDefault="00612D01">
            <w:pPr>
              <w:spacing w:after="0" w:line="336" w:lineRule="auto"/>
              <w:ind w:left="228"/>
              <w:jc w:val="both"/>
              <w:rPr>
                <w:lang w:val="ru-RU"/>
              </w:rPr>
            </w:pPr>
            <w:r w:rsidRPr="00612D01">
              <w:rPr>
                <w:rFonts w:ascii="Times New Roman" w:hAnsi="Times New Roman"/>
                <w:color w:val="000000"/>
                <w:sz w:val="24"/>
                <w:lang w:val="ru-RU"/>
              </w:rPr>
              <w:t xml:space="preserve">Литература конца </w:t>
            </w:r>
            <w:r>
              <w:rPr>
                <w:rFonts w:ascii="Times New Roman" w:hAnsi="Times New Roman"/>
                <w:color w:val="000000"/>
                <w:sz w:val="24"/>
              </w:rPr>
              <w:t>XIX</w:t>
            </w:r>
            <w:r w:rsidRPr="00612D01">
              <w:rPr>
                <w:rFonts w:ascii="Times New Roman" w:hAnsi="Times New Roman"/>
                <w:color w:val="000000"/>
                <w:sz w:val="24"/>
                <w:lang w:val="ru-RU"/>
              </w:rPr>
              <w:t xml:space="preserve"> – начала ХХ в.</w:t>
            </w:r>
          </w:p>
        </w:tc>
      </w:tr>
      <w:tr w:rsidR="00906763">
        <w:trPr>
          <w:trHeight w:val="144"/>
          <w:tblCellSpacing w:w="0" w:type="dxa"/>
        </w:trPr>
        <w:tc>
          <w:tcPr>
            <w:tcW w:w="1068" w:type="dxa"/>
            <w:tcMar>
              <w:top w:w="50" w:type="dxa"/>
              <w:left w:w="100" w:type="dxa"/>
            </w:tcMar>
            <w:vAlign w:val="center"/>
          </w:tcPr>
          <w:p w:rsidR="00906763" w:rsidRDefault="00612D01">
            <w:pPr>
              <w:spacing w:after="0" w:line="336" w:lineRule="auto"/>
              <w:ind w:left="228"/>
              <w:jc w:val="center"/>
            </w:pPr>
            <w:r>
              <w:rPr>
                <w:rFonts w:ascii="Times New Roman" w:hAnsi="Times New Roman"/>
                <w:color w:val="000000"/>
                <w:sz w:val="24"/>
              </w:rPr>
              <w:t>1.1</w:t>
            </w:r>
          </w:p>
        </w:tc>
        <w:tc>
          <w:tcPr>
            <w:tcW w:w="13448" w:type="dxa"/>
            <w:tcMar>
              <w:top w:w="50" w:type="dxa"/>
              <w:left w:w="100" w:type="dxa"/>
            </w:tcMar>
            <w:vAlign w:val="center"/>
          </w:tcPr>
          <w:p w:rsidR="00906763" w:rsidRDefault="00612D01">
            <w:pPr>
              <w:spacing w:after="0" w:line="336" w:lineRule="auto"/>
              <w:ind w:left="228"/>
              <w:jc w:val="both"/>
            </w:pPr>
            <w:r w:rsidRPr="00612D01">
              <w:rPr>
                <w:rFonts w:ascii="Times New Roman" w:hAnsi="Times New Roman"/>
                <w:color w:val="000000"/>
                <w:sz w:val="24"/>
                <w:lang w:val="ru-RU"/>
              </w:rPr>
              <w:t xml:space="preserve">А.И. Куприн. Рассказы и повести </w:t>
            </w:r>
            <w:r w:rsidRPr="00612D01">
              <w:rPr>
                <w:rFonts w:ascii="Times New Roman" w:hAnsi="Times New Roman"/>
                <w:color w:val="000000"/>
                <w:sz w:val="24"/>
                <w:lang w:val="ru-RU"/>
              </w:rPr>
              <w:t xml:space="preserve">(одно произведение по выбору). </w:t>
            </w:r>
            <w:r>
              <w:rPr>
                <w:rFonts w:ascii="Times New Roman" w:hAnsi="Times New Roman"/>
                <w:color w:val="000000"/>
                <w:sz w:val="24"/>
              </w:rPr>
              <w:t>Например, «Гранатовый браслет», «Олеся»</w:t>
            </w:r>
          </w:p>
        </w:tc>
      </w:tr>
      <w:tr w:rsidR="00906763" w:rsidRPr="00612D01">
        <w:trPr>
          <w:trHeight w:val="144"/>
          <w:tblCellSpacing w:w="0" w:type="dxa"/>
        </w:trPr>
        <w:tc>
          <w:tcPr>
            <w:tcW w:w="1068" w:type="dxa"/>
            <w:tcMar>
              <w:top w:w="50" w:type="dxa"/>
              <w:left w:w="100" w:type="dxa"/>
            </w:tcMar>
            <w:vAlign w:val="center"/>
          </w:tcPr>
          <w:p w:rsidR="00906763" w:rsidRDefault="00612D01">
            <w:pPr>
              <w:spacing w:after="0" w:line="336" w:lineRule="auto"/>
              <w:ind w:left="228"/>
              <w:jc w:val="center"/>
            </w:pPr>
            <w:r>
              <w:rPr>
                <w:rFonts w:ascii="Times New Roman" w:hAnsi="Times New Roman"/>
                <w:color w:val="000000"/>
                <w:sz w:val="24"/>
              </w:rPr>
              <w:t>1.2</w:t>
            </w:r>
          </w:p>
        </w:tc>
        <w:tc>
          <w:tcPr>
            <w:tcW w:w="13448" w:type="dxa"/>
            <w:tcMar>
              <w:top w:w="50" w:type="dxa"/>
              <w:left w:w="100" w:type="dxa"/>
            </w:tcMar>
            <w:vAlign w:val="center"/>
          </w:tcPr>
          <w:p w:rsidR="00906763" w:rsidRPr="00612D01" w:rsidRDefault="00612D01">
            <w:pPr>
              <w:spacing w:after="0" w:line="336" w:lineRule="auto"/>
              <w:ind w:left="228"/>
              <w:jc w:val="both"/>
              <w:rPr>
                <w:lang w:val="ru-RU"/>
              </w:rPr>
            </w:pPr>
            <w:r w:rsidRPr="00612D01">
              <w:rPr>
                <w:rFonts w:ascii="Times New Roman" w:hAnsi="Times New Roman"/>
                <w:color w:val="000000"/>
                <w:sz w:val="24"/>
                <w:lang w:val="ru-RU"/>
              </w:rPr>
              <w:t>Л.Н. Андреев. Рассказы и повести (одно произведение по выбору). Например, «Иуда Искариот», «Большой шлем»</w:t>
            </w:r>
          </w:p>
        </w:tc>
      </w:tr>
      <w:tr w:rsidR="00906763">
        <w:trPr>
          <w:trHeight w:val="144"/>
          <w:tblCellSpacing w:w="0" w:type="dxa"/>
        </w:trPr>
        <w:tc>
          <w:tcPr>
            <w:tcW w:w="1068" w:type="dxa"/>
            <w:tcMar>
              <w:top w:w="50" w:type="dxa"/>
              <w:left w:w="100" w:type="dxa"/>
            </w:tcMar>
            <w:vAlign w:val="center"/>
          </w:tcPr>
          <w:p w:rsidR="00906763" w:rsidRDefault="00612D01">
            <w:pPr>
              <w:spacing w:after="0" w:line="336" w:lineRule="auto"/>
              <w:ind w:left="228"/>
              <w:jc w:val="center"/>
            </w:pPr>
            <w:r>
              <w:rPr>
                <w:rFonts w:ascii="Times New Roman" w:hAnsi="Times New Roman"/>
                <w:color w:val="000000"/>
                <w:sz w:val="24"/>
              </w:rPr>
              <w:lastRenderedPageBreak/>
              <w:t>1.3</w:t>
            </w:r>
          </w:p>
        </w:tc>
        <w:tc>
          <w:tcPr>
            <w:tcW w:w="13448" w:type="dxa"/>
            <w:tcMar>
              <w:top w:w="50" w:type="dxa"/>
              <w:left w:w="100" w:type="dxa"/>
            </w:tcMar>
            <w:vAlign w:val="center"/>
          </w:tcPr>
          <w:p w:rsidR="00906763" w:rsidRDefault="00612D01">
            <w:pPr>
              <w:spacing w:after="0" w:line="336" w:lineRule="auto"/>
              <w:ind w:left="228"/>
              <w:jc w:val="both"/>
            </w:pPr>
            <w:r w:rsidRPr="00612D01">
              <w:rPr>
                <w:rFonts w:ascii="Times New Roman" w:hAnsi="Times New Roman"/>
                <w:color w:val="000000"/>
                <w:sz w:val="24"/>
                <w:lang w:val="ru-RU"/>
              </w:rPr>
              <w:t xml:space="preserve">М. Горький. Рассказы (один по выбору). Например, «Старуха Изергиль», </w:t>
            </w:r>
            <w:r w:rsidRPr="00612D01">
              <w:rPr>
                <w:rFonts w:ascii="Times New Roman" w:hAnsi="Times New Roman"/>
                <w:color w:val="000000"/>
                <w:sz w:val="24"/>
                <w:lang w:val="ru-RU"/>
              </w:rPr>
              <w:t xml:space="preserve">«Макар Чудра», «Коновалов». </w:t>
            </w:r>
            <w:r>
              <w:rPr>
                <w:rFonts w:ascii="Times New Roman" w:hAnsi="Times New Roman"/>
                <w:color w:val="000000"/>
                <w:sz w:val="24"/>
              </w:rPr>
              <w:t>Пьеса «На дне»</w:t>
            </w:r>
          </w:p>
        </w:tc>
      </w:tr>
      <w:tr w:rsidR="00906763" w:rsidRPr="00612D01">
        <w:trPr>
          <w:trHeight w:val="144"/>
          <w:tblCellSpacing w:w="0" w:type="dxa"/>
        </w:trPr>
        <w:tc>
          <w:tcPr>
            <w:tcW w:w="1068" w:type="dxa"/>
            <w:tcMar>
              <w:top w:w="50" w:type="dxa"/>
              <w:left w:w="100" w:type="dxa"/>
            </w:tcMar>
            <w:vAlign w:val="center"/>
          </w:tcPr>
          <w:p w:rsidR="00906763" w:rsidRDefault="00612D01">
            <w:pPr>
              <w:spacing w:after="0" w:line="336" w:lineRule="auto"/>
              <w:ind w:left="228"/>
              <w:jc w:val="center"/>
            </w:pPr>
            <w:r>
              <w:rPr>
                <w:rFonts w:ascii="Times New Roman" w:hAnsi="Times New Roman"/>
                <w:color w:val="000000"/>
                <w:sz w:val="24"/>
              </w:rPr>
              <w:t>1.4</w:t>
            </w:r>
          </w:p>
        </w:tc>
        <w:tc>
          <w:tcPr>
            <w:tcW w:w="13448" w:type="dxa"/>
            <w:tcMar>
              <w:top w:w="50" w:type="dxa"/>
              <w:left w:w="100" w:type="dxa"/>
            </w:tcMar>
            <w:vAlign w:val="center"/>
          </w:tcPr>
          <w:p w:rsidR="00906763" w:rsidRPr="00612D01" w:rsidRDefault="00612D01">
            <w:pPr>
              <w:spacing w:after="0" w:line="336" w:lineRule="auto"/>
              <w:ind w:left="228"/>
              <w:jc w:val="both"/>
              <w:rPr>
                <w:lang w:val="ru-RU"/>
              </w:rPr>
            </w:pPr>
            <w:r w:rsidRPr="00612D01">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стихотворения К.Д. Бальмонта, М.А. Волошина, Н.С. Гумилева </w:t>
            </w:r>
          </w:p>
        </w:tc>
      </w:tr>
      <w:tr w:rsidR="00906763">
        <w:trPr>
          <w:trHeight w:val="144"/>
          <w:tblCellSpacing w:w="0" w:type="dxa"/>
        </w:trPr>
        <w:tc>
          <w:tcPr>
            <w:tcW w:w="1068" w:type="dxa"/>
            <w:tcMar>
              <w:top w:w="50" w:type="dxa"/>
              <w:left w:w="100" w:type="dxa"/>
            </w:tcMar>
            <w:vAlign w:val="center"/>
          </w:tcPr>
          <w:p w:rsidR="00906763" w:rsidRDefault="00612D01">
            <w:pPr>
              <w:spacing w:after="0" w:line="336" w:lineRule="auto"/>
              <w:ind w:left="228"/>
              <w:jc w:val="center"/>
            </w:pPr>
            <w:r>
              <w:rPr>
                <w:rFonts w:ascii="Times New Roman" w:hAnsi="Times New Roman"/>
                <w:color w:val="000000"/>
                <w:sz w:val="24"/>
              </w:rPr>
              <w:t>2</w:t>
            </w:r>
          </w:p>
        </w:tc>
        <w:tc>
          <w:tcPr>
            <w:tcW w:w="13448" w:type="dxa"/>
            <w:tcMar>
              <w:top w:w="50" w:type="dxa"/>
              <w:left w:w="100" w:type="dxa"/>
            </w:tcMar>
            <w:vAlign w:val="center"/>
          </w:tcPr>
          <w:p w:rsidR="00906763" w:rsidRDefault="00612D01">
            <w:pPr>
              <w:spacing w:after="0" w:line="336" w:lineRule="auto"/>
              <w:ind w:left="228"/>
              <w:jc w:val="both"/>
            </w:pPr>
            <w:r>
              <w:rPr>
                <w:rFonts w:ascii="Times New Roman" w:hAnsi="Times New Roman"/>
                <w:color w:val="000000"/>
                <w:sz w:val="24"/>
              </w:rPr>
              <w:t>Литература ХХ в.</w:t>
            </w:r>
          </w:p>
        </w:tc>
      </w:tr>
      <w:tr w:rsidR="00906763" w:rsidRPr="00612D01">
        <w:trPr>
          <w:trHeight w:val="144"/>
          <w:tblCellSpacing w:w="0" w:type="dxa"/>
        </w:trPr>
        <w:tc>
          <w:tcPr>
            <w:tcW w:w="1068" w:type="dxa"/>
            <w:tcMar>
              <w:top w:w="50" w:type="dxa"/>
              <w:left w:w="100" w:type="dxa"/>
            </w:tcMar>
            <w:vAlign w:val="center"/>
          </w:tcPr>
          <w:p w:rsidR="00906763" w:rsidRDefault="00612D01">
            <w:pPr>
              <w:spacing w:after="0" w:line="336" w:lineRule="auto"/>
              <w:ind w:left="228"/>
              <w:jc w:val="center"/>
            </w:pPr>
            <w:r>
              <w:rPr>
                <w:rFonts w:ascii="Times New Roman" w:hAnsi="Times New Roman"/>
                <w:color w:val="000000"/>
                <w:sz w:val="24"/>
              </w:rPr>
              <w:t>2.1</w:t>
            </w:r>
          </w:p>
        </w:tc>
        <w:tc>
          <w:tcPr>
            <w:tcW w:w="13448" w:type="dxa"/>
            <w:tcMar>
              <w:top w:w="50" w:type="dxa"/>
              <w:left w:w="100" w:type="dxa"/>
            </w:tcMar>
            <w:vAlign w:val="center"/>
          </w:tcPr>
          <w:p w:rsidR="00906763" w:rsidRPr="00612D01" w:rsidRDefault="00612D01">
            <w:pPr>
              <w:spacing w:after="0" w:line="336" w:lineRule="auto"/>
              <w:ind w:left="228"/>
              <w:jc w:val="both"/>
              <w:rPr>
                <w:lang w:val="ru-RU"/>
              </w:rPr>
            </w:pPr>
            <w:r w:rsidRPr="00612D01">
              <w:rPr>
                <w:rFonts w:ascii="Times New Roman" w:hAnsi="Times New Roman"/>
                <w:color w:val="000000"/>
                <w:sz w:val="24"/>
                <w:lang w:val="ru-RU"/>
              </w:rPr>
              <w:t xml:space="preserve">И.А. Бунин. Рассказы (два по выбору). Например, «Антоновские яблоки», «Чистый понедельник», «Господин из Сан-Франциско» </w:t>
            </w:r>
          </w:p>
        </w:tc>
      </w:tr>
      <w:tr w:rsidR="00906763">
        <w:trPr>
          <w:trHeight w:val="144"/>
          <w:tblCellSpacing w:w="0" w:type="dxa"/>
        </w:trPr>
        <w:tc>
          <w:tcPr>
            <w:tcW w:w="1068" w:type="dxa"/>
            <w:tcMar>
              <w:top w:w="50" w:type="dxa"/>
              <w:left w:w="100" w:type="dxa"/>
            </w:tcMar>
            <w:vAlign w:val="center"/>
          </w:tcPr>
          <w:p w:rsidR="00906763" w:rsidRDefault="00612D01">
            <w:pPr>
              <w:spacing w:after="0" w:line="336" w:lineRule="auto"/>
              <w:ind w:left="228"/>
              <w:jc w:val="center"/>
            </w:pPr>
            <w:r>
              <w:rPr>
                <w:rFonts w:ascii="Times New Roman" w:hAnsi="Times New Roman"/>
                <w:color w:val="000000"/>
                <w:sz w:val="24"/>
              </w:rPr>
              <w:t>2.2</w:t>
            </w:r>
          </w:p>
        </w:tc>
        <w:tc>
          <w:tcPr>
            <w:tcW w:w="13448" w:type="dxa"/>
            <w:tcMar>
              <w:top w:w="50" w:type="dxa"/>
              <w:left w:w="100" w:type="dxa"/>
            </w:tcMar>
            <w:vAlign w:val="center"/>
          </w:tcPr>
          <w:p w:rsidR="00906763" w:rsidRDefault="00612D01">
            <w:pPr>
              <w:spacing w:after="0" w:line="336" w:lineRule="auto"/>
              <w:ind w:left="228"/>
              <w:jc w:val="both"/>
            </w:pPr>
            <w:r w:rsidRPr="00612D01">
              <w:rPr>
                <w:rFonts w:ascii="Times New Roman" w:hAnsi="Times New Roman"/>
                <w:color w:val="000000"/>
                <w:sz w:val="24"/>
                <w:lang w:val="ru-RU"/>
              </w:rPr>
              <w:t>А.А. Блок. Стихотворения (не менее трех по выбору). Например, «Незнакомка», «Россия», «Ночь, улица, фонарь, аптека...», «Река раск</w:t>
            </w:r>
            <w:r w:rsidRPr="00612D01">
              <w:rPr>
                <w:rFonts w:ascii="Times New Roman" w:hAnsi="Times New Roman"/>
                <w:color w:val="000000"/>
                <w:sz w:val="24"/>
                <w:lang w:val="ru-RU"/>
              </w:rPr>
              <w:t xml:space="preserve">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w:t>
            </w:r>
            <w:r>
              <w:rPr>
                <w:rFonts w:ascii="Times New Roman" w:hAnsi="Times New Roman"/>
                <w:color w:val="000000"/>
                <w:sz w:val="24"/>
              </w:rPr>
              <w:t>Поэма «Двенадцать»</w:t>
            </w:r>
          </w:p>
        </w:tc>
      </w:tr>
      <w:tr w:rsidR="00906763">
        <w:trPr>
          <w:trHeight w:val="144"/>
          <w:tblCellSpacing w:w="0" w:type="dxa"/>
        </w:trPr>
        <w:tc>
          <w:tcPr>
            <w:tcW w:w="1068" w:type="dxa"/>
            <w:tcMar>
              <w:top w:w="50" w:type="dxa"/>
              <w:left w:w="100" w:type="dxa"/>
            </w:tcMar>
            <w:vAlign w:val="center"/>
          </w:tcPr>
          <w:p w:rsidR="00906763" w:rsidRDefault="00612D01">
            <w:pPr>
              <w:spacing w:after="0" w:line="336" w:lineRule="auto"/>
              <w:ind w:left="228"/>
              <w:jc w:val="center"/>
            </w:pPr>
            <w:r>
              <w:rPr>
                <w:rFonts w:ascii="Times New Roman" w:hAnsi="Times New Roman"/>
                <w:color w:val="000000"/>
                <w:sz w:val="24"/>
              </w:rPr>
              <w:t>2.3</w:t>
            </w:r>
          </w:p>
        </w:tc>
        <w:tc>
          <w:tcPr>
            <w:tcW w:w="13448" w:type="dxa"/>
            <w:tcMar>
              <w:top w:w="50" w:type="dxa"/>
              <w:left w:w="100" w:type="dxa"/>
            </w:tcMar>
            <w:vAlign w:val="center"/>
          </w:tcPr>
          <w:p w:rsidR="00906763" w:rsidRDefault="00612D01">
            <w:pPr>
              <w:spacing w:after="0" w:line="336" w:lineRule="auto"/>
              <w:ind w:left="228"/>
              <w:jc w:val="both"/>
            </w:pPr>
            <w:r w:rsidRPr="00612D01">
              <w:rPr>
                <w:rFonts w:ascii="Times New Roman" w:hAnsi="Times New Roman"/>
                <w:color w:val="000000"/>
                <w:sz w:val="24"/>
                <w:lang w:val="ru-RU"/>
              </w:rPr>
              <w:t>В.В. Маяковский. Стихотворения (не мен</w:t>
            </w:r>
            <w:r w:rsidRPr="00612D01">
              <w:rPr>
                <w:rFonts w:ascii="Times New Roman" w:hAnsi="Times New Roman"/>
                <w:color w:val="000000"/>
                <w:sz w:val="24"/>
                <w:lang w:val="ru-RU"/>
              </w:rPr>
              <w:t xml:space="preserve">ее трёх по выбору). Например, «А вы могли бы?», «Нате!», «Послушайте!», «Лиличка!», «Юбилейное», «Прозаседавшиеся», «Письмо Татьяне Яковлевой». </w:t>
            </w:r>
            <w:r>
              <w:rPr>
                <w:rFonts w:ascii="Times New Roman" w:hAnsi="Times New Roman"/>
                <w:color w:val="000000"/>
                <w:sz w:val="24"/>
              </w:rPr>
              <w:t>Поэма «Облако в штанах»</w:t>
            </w:r>
          </w:p>
        </w:tc>
      </w:tr>
      <w:tr w:rsidR="00906763" w:rsidRPr="00612D01">
        <w:trPr>
          <w:trHeight w:val="144"/>
          <w:tblCellSpacing w:w="0" w:type="dxa"/>
        </w:trPr>
        <w:tc>
          <w:tcPr>
            <w:tcW w:w="1068" w:type="dxa"/>
            <w:tcMar>
              <w:top w:w="50" w:type="dxa"/>
              <w:left w:w="100" w:type="dxa"/>
            </w:tcMar>
            <w:vAlign w:val="center"/>
          </w:tcPr>
          <w:p w:rsidR="00906763" w:rsidRDefault="00612D01">
            <w:pPr>
              <w:spacing w:after="0" w:line="336" w:lineRule="auto"/>
              <w:ind w:left="228"/>
              <w:jc w:val="center"/>
            </w:pPr>
            <w:r>
              <w:rPr>
                <w:rFonts w:ascii="Times New Roman" w:hAnsi="Times New Roman"/>
                <w:color w:val="000000"/>
                <w:sz w:val="24"/>
              </w:rPr>
              <w:t>2.4</w:t>
            </w:r>
          </w:p>
        </w:tc>
        <w:tc>
          <w:tcPr>
            <w:tcW w:w="13448" w:type="dxa"/>
            <w:tcMar>
              <w:top w:w="50" w:type="dxa"/>
              <w:left w:w="100" w:type="dxa"/>
            </w:tcMar>
            <w:vAlign w:val="center"/>
          </w:tcPr>
          <w:p w:rsidR="00906763" w:rsidRPr="00612D01" w:rsidRDefault="00612D01">
            <w:pPr>
              <w:spacing w:after="0" w:line="336" w:lineRule="auto"/>
              <w:ind w:left="228"/>
              <w:jc w:val="both"/>
              <w:rPr>
                <w:lang w:val="ru-RU"/>
              </w:rPr>
            </w:pPr>
            <w:r w:rsidRPr="00612D01">
              <w:rPr>
                <w:rFonts w:ascii="Times New Roman" w:hAnsi="Times New Roman"/>
                <w:color w:val="000000"/>
                <w:sz w:val="24"/>
                <w:lang w:val="ru-RU"/>
              </w:rPr>
              <w:t xml:space="preserve">С.А. Есенин. Стихотворения (не менее трёх по выбору). Например, «Гой ты, Русь, моя </w:t>
            </w:r>
            <w:r w:rsidRPr="00612D01">
              <w:rPr>
                <w:rFonts w:ascii="Times New Roman" w:hAnsi="Times New Roman"/>
                <w:color w:val="000000"/>
                <w:sz w:val="24"/>
                <w:lang w:val="ru-RU"/>
              </w:rPr>
              <w:t>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w:t>
            </w:r>
          </w:p>
        </w:tc>
      </w:tr>
      <w:tr w:rsidR="00906763" w:rsidRPr="00612D01">
        <w:trPr>
          <w:trHeight w:val="144"/>
          <w:tblCellSpacing w:w="0" w:type="dxa"/>
        </w:trPr>
        <w:tc>
          <w:tcPr>
            <w:tcW w:w="1068" w:type="dxa"/>
            <w:tcMar>
              <w:top w:w="50" w:type="dxa"/>
              <w:left w:w="100" w:type="dxa"/>
            </w:tcMar>
            <w:vAlign w:val="center"/>
          </w:tcPr>
          <w:p w:rsidR="00906763" w:rsidRDefault="00612D01">
            <w:pPr>
              <w:spacing w:after="0" w:line="336" w:lineRule="auto"/>
              <w:ind w:left="228"/>
              <w:jc w:val="center"/>
            </w:pPr>
            <w:r>
              <w:rPr>
                <w:rFonts w:ascii="Times New Roman" w:hAnsi="Times New Roman"/>
                <w:color w:val="000000"/>
                <w:sz w:val="24"/>
              </w:rPr>
              <w:t>2.5</w:t>
            </w:r>
          </w:p>
        </w:tc>
        <w:tc>
          <w:tcPr>
            <w:tcW w:w="13448" w:type="dxa"/>
            <w:tcMar>
              <w:top w:w="50" w:type="dxa"/>
              <w:left w:w="100" w:type="dxa"/>
            </w:tcMar>
            <w:vAlign w:val="center"/>
          </w:tcPr>
          <w:p w:rsidR="00906763" w:rsidRPr="00612D01" w:rsidRDefault="00612D01">
            <w:pPr>
              <w:spacing w:after="0" w:line="336" w:lineRule="auto"/>
              <w:ind w:left="228"/>
              <w:jc w:val="both"/>
              <w:rPr>
                <w:lang w:val="ru-RU"/>
              </w:rPr>
            </w:pPr>
            <w:r w:rsidRPr="00612D01">
              <w:rPr>
                <w:rFonts w:ascii="Times New Roman" w:hAnsi="Times New Roman"/>
                <w:color w:val="000000"/>
                <w:sz w:val="24"/>
                <w:lang w:val="ru-RU"/>
              </w:rPr>
              <w:t>О.Э. Мандельштам. Сти</w:t>
            </w:r>
            <w:r w:rsidRPr="00612D01">
              <w:rPr>
                <w:rFonts w:ascii="Times New Roman" w:hAnsi="Times New Roman"/>
                <w:color w:val="000000"/>
                <w:sz w:val="24"/>
                <w:lang w:val="ru-RU"/>
              </w:rPr>
              <w:t xml:space="preserve">хотворения (не менее трёх по выбору). Например, «Бессонница. Гомер. Тугие паруса...», «За гремучую доблесть грядущих веков...», «Ленинград», «Мы живём, под собою не чуя страны...» </w:t>
            </w:r>
          </w:p>
        </w:tc>
      </w:tr>
      <w:tr w:rsidR="00906763" w:rsidRPr="00612D01">
        <w:trPr>
          <w:trHeight w:val="144"/>
          <w:tblCellSpacing w:w="0" w:type="dxa"/>
        </w:trPr>
        <w:tc>
          <w:tcPr>
            <w:tcW w:w="1068" w:type="dxa"/>
            <w:tcMar>
              <w:top w:w="50" w:type="dxa"/>
              <w:left w:w="100" w:type="dxa"/>
            </w:tcMar>
            <w:vAlign w:val="center"/>
          </w:tcPr>
          <w:p w:rsidR="00906763" w:rsidRDefault="00612D01">
            <w:pPr>
              <w:spacing w:after="0" w:line="336" w:lineRule="auto"/>
              <w:ind w:left="228"/>
              <w:jc w:val="center"/>
            </w:pPr>
            <w:r>
              <w:rPr>
                <w:rFonts w:ascii="Times New Roman" w:hAnsi="Times New Roman"/>
                <w:color w:val="000000"/>
                <w:sz w:val="24"/>
              </w:rPr>
              <w:t>2.6</w:t>
            </w:r>
          </w:p>
        </w:tc>
        <w:tc>
          <w:tcPr>
            <w:tcW w:w="13448" w:type="dxa"/>
            <w:tcMar>
              <w:top w:w="50" w:type="dxa"/>
              <w:left w:w="100" w:type="dxa"/>
            </w:tcMar>
            <w:vAlign w:val="center"/>
          </w:tcPr>
          <w:p w:rsidR="00906763" w:rsidRPr="00612D01" w:rsidRDefault="00612D01">
            <w:pPr>
              <w:spacing w:after="0" w:line="336" w:lineRule="auto"/>
              <w:ind w:left="228"/>
              <w:jc w:val="both"/>
              <w:rPr>
                <w:lang w:val="ru-RU"/>
              </w:rPr>
            </w:pPr>
            <w:r w:rsidRPr="00612D01">
              <w:rPr>
                <w:rFonts w:ascii="Times New Roman" w:hAnsi="Times New Roman"/>
                <w:color w:val="000000"/>
                <w:sz w:val="24"/>
                <w:lang w:val="ru-RU"/>
              </w:rPr>
              <w:t xml:space="preserve">М.И. Цветаева. Стихотворения (не менее трёх по выбору). Например, </w:t>
            </w:r>
            <w:r w:rsidRPr="00612D01">
              <w:rPr>
                <w:rFonts w:ascii="Times New Roman" w:hAnsi="Times New Roman"/>
                <w:color w:val="000000"/>
                <w:sz w:val="24"/>
                <w:lang w:val="ru-RU"/>
              </w:rPr>
              <w:t xml:space="preserve">«Моим стихам, написанным так рано...», «Кто создан из камня, кто создан из глины...», «Идешь, на меня похожий...», «Мне нравится, что вы больны не мной...», «Тоска по родине! Давно...», «Книги в красном переплёте», «Бабушке», «Красною кистью...» (из цикла </w:t>
            </w:r>
            <w:r w:rsidRPr="00612D01">
              <w:rPr>
                <w:rFonts w:ascii="Times New Roman" w:hAnsi="Times New Roman"/>
                <w:color w:val="000000"/>
                <w:sz w:val="24"/>
                <w:lang w:val="ru-RU"/>
              </w:rPr>
              <w:t>«Стихи о Москве»)</w:t>
            </w:r>
          </w:p>
        </w:tc>
      </w:tr>
      <w:tr w:rsidR="00906763">
        <w:trPr>
          <w:trHeight w:val="144"/>
          <w:tblCellSpacing w:w="0" w:type="dxa"/>
        </w:trPr>
        <w:tc>
          <w:tcPr>
            <w:tcW w:w="1068" w:type="dxa"/>
            <w:tcMar>
              <w:top w:w="50" w:type="dxa"/>
              <w:left w:w="100" w:type="dxa"/>
            </w:tcMar>
            <w:vAlign w:val="center"/>
          </w:tcPr>
          <w:p w:rsidR="00906763" w:rsidRDefault="00612D01">
            <w:pPr>
              <w:spacing w:after="0" w:line="336" w:lineRule="auto"/>
              <w:ind w:left="228"/>
              <w:jc w:val="center"/>
            </w:pPr>
            <w:r>
              <w:rPr>
                <w:rFonts w:ascii="Times New Roman" w:hAnsi="Times New Roman"/>
                <w:color w:val="000000"/>
                <w:sz w:val="24"/>
              </w:rPr>
              <w:t>2.7</w:t>
            </w:r>
          </w:p>
        </w:tc>
        <w:tc>
          <w:tcPr>
            <w:tcW w:w="13448" w:type="dxa"/>
            <w:tcMar>
              <w:top w:w="50" w:type="dxa"/>
              <w:left w:w="100" w:type="dxa"/>
            </w:tcMar>
            <w:vAlign w:val="center"/>
          </w:tcPr>
          <w:p w:rsidR="00906763" w:rsidRDefault="00612D01">
            <w:pPr>
              <w:spacing w:after="0" w:line="336" w:lineRule="auto"/>
              <w:ind w:left="228"/>
              <w:jc w:val="both"/>
            </w:pPr>
            <w:r w:rsidRPr="00612D01">
              <w:rPr>
                <w:rFonts w:ascii="Times New Roman" w:hAnsi="Times New Roman"/>
                <w:color w:val="000000"/>
                <w:spacing w:val="-4"/>
                <w:sz w:val="24"/>
                <w:lang w:val="ru-RU"/>
              </w:rPr>
              <w:t>А.А. Ахматова. Стихотворения (не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w:t>
            </w:r>
            <w:r w:rsidRPr="00612D01">
              <w:rPr>
                <w:rFonts w:ascii="Times New Roman" w:hAnsi="Times New Roman"/>
                <w:color w:val="000000"/>
                <w:spacing w:val="-4"/>
                <w:sz w:val="24"/>
                <w:lang w:val="ru-RU"/>
              </w:rPr>
              <w:t xml:space="preserve">.», «Мужество», «Приморский сонет», «Родная земля». </w:t>
            </w:r>
            <w:r>
              <w:rPr>
                <w:rFonts w:ascii="Times New Roman" w:hAnsi="Times New Roman"/>
                <w:color w:val="000000"/>
                <w:spacing w:val="-4"/>
                <w:sz w:val="24"/>
              </w:rPr>
              <w:t>Поэма «Реквием»</w:t>
            </w:r>
          </w:p>
        </w:tc>
      </w:tr>
      <w:tr w:rsidR="00906763" w:rsidRPr="00612D01">
        <w:trPr>
          <w:trHeight w:val="144"/>
          <w:tblCellSpacing w:w="0" w:type="dxa"/>
        </w:trPr>
        <w:tc>
          <w:tcPr>
            <w:tcW w:w="1068" w:type="dxa"/>
            <w:tcMar>
              <w:top w:w="50" w:type="dxa"/>
              <w:left w:w="100" w:type="dxa"/>
            </w:tcMar>
            <w:vAlign w:val="center"/>
          </w:tcPr>
          <w:p w:rsidR="00906763" w:rsidRDefault="00612D01">
            <w:pPr>
              <w:spacing w:after="0" w:line="336" w:lineRule="auto"/>
              <w:ind w:left="228"/>
              <w:jc w:val="center"/>
            </w:pPr>
            <w:r>
              <w:rPr>
                <w:rFonts w:ascii="Times New Roman" w:hAnsi="Times New Roman"/>
                <w:color w:val="000000"/>
                <w:sz w:val="24"/>
              </w:rPr>
              <w:t>2.8</w:t>
            </w:r>
          </w:p>
        </w:tc>
        <w:tc>
          <w:tcPr>
            <w:tcW w:w="13448" w:type="dxa"/>
            <w:tcMar>
              <w:top w:w="50" w:type="dxa"/>
              <w:left w:w="100" w:type="dxa"/>
            </w:tcMar>
            <w:vAlign w:val="center"/>
          </w:tcPr>
          <w:p w:rsidR="00906763" w:rsidRPr="00612D01" w:rsidRDefault="00612D01">
            <w:pPr>
              <w:spacing w:after="0" w:line="336" w:lineRule="auto"/>
              <w:ind w:left="228"/>
              <w:jc w:val="both"/>
              <w:rPr>
                <w:lang w:val="ru-RU"/>
              </w:rPr>
            </w:pPr>
            <w:r w:rsidRPr="00612D01">
              <w:rPr>
                <w:rFonts w:ascii="Times New Roman" w:hAnsi="Times New Roman"/>
                <w:color w:val="000000"/>
                <w:sz w:val="24"/>
                <w:lang w:val="ru-RU"/>
              </w:rPr>
              <w:t>Н.А. Островский. Роман «Как закалялась сталь» (избранные главы)</w:t>
            </w:r>
          </w:p>
        </w:tc>
      </w:tr>
      <w:tr w:rsidR="00906763" w:rsidRPr="00612D01">
        <w:trPr>
          <w:trHeight w:val="144"/>
          <w:tblCellSpacing w:w="0" w:type="dxa"/>
        </w:trPr>
        <w:tc>
          <w:tcPr>
            <w:tcW w:w="1068" w:type="dxa"/>
            <w:tcMar>
              <w:top w:w="50" w:type="dxa"/>
              <w:left w:w="100" w:type="dxa"/>
            </w:tcMar>
            <w:vAlign w:val="center"/>
          </w:tcPr>
          <w:p w:rsidR="00906763" w:rsidRDefault="00612D01">
            <w:pPr>
              <w:spacing w:after="0" w:line="336" w:lineRule="auto"/>
              <w:ind w:left="228"/>
              <w:jc w:val="center"/>
            </w:pPr>
            <w:r>
              <w:rPr>
                <w:rFonts w:ascii="Times New Roman" w:hAnsi="Times New Roman"/>
                <w:color w:val="000000"/>
                <w:sz w:val="24"/>
              </w:rPr>
              <w:lastRenderedPageBreak/>
              <w:t>2.9</w:t>
            </w:r>
          </w:p>
        </w:tc>
        <w:tc>
          <w:tcPr>
            <w:tcW w:w="13448" w:type="dxa"/>
            <w:tcMar>
              <w:top w:w="50" w:type="dxa"/>
              <w:left w:w="100" w:type="dxa"/>
            </w:tcMar>
            <w:vAlign w:val="center"/>
          </w:tcPr>
          <w:p w:rsidR="00906763" w:rsidRPr="00612D01" w:rsidRDefault="00612D01">
            <w:pPr>
              <w:spacing w:after="0" w:line="336" w:lineRule="auto"/>
              <w:ind w:left="228"/>
              <w:jc w:val="both"/>
              <w:rPr>
                <w:lang w:val="ru-RU"/>
              </w:rPr>
            </w:pPr>
            <w:r w:rsidRPr="00612D01">
              <w:rPr>
                <w:rFonts w:ascii="Times New Roman" w:hAnsi="Times New Roman"/>
                <w:color w:val="000000"/>
                <w:sz w:val="24"/>
                <w:lang w:val="ru-RU"/>
              </w:rPr>
              <w:t>М.А. Шолохов. Роман-эпопея «Тихий Дон» (избранные главы)</w:t>
            </w:r>
          </w:p>
        </w:tc>
      </w:tr>
      <w:tr w:rsidR="00906763" w:rsidRPr="00612D01">
        <w:trPr>
          <w:trHeight w:val="144"/>
          <w:tblCellSpacing w:w="0" w:type="dxa"/>
        </w:trPr>
        <w:tc>
          <w:tcPr>
            <w:tcW w:w="1068" w:type="dxa"/>
            <w:tcMar>
              <w:top w:w="50" w:type="dxa"/>
              <w:left w:w="100" w:type="dxa"/>
            </w:tcMar>
            <w:vAlign w:val="center"/>
          </w:tcPr>
          <w:p w:rsidR="00906763" w:rsidRDefault="00612D01">
            <w:pPr>
              <w:spacing w:after="0" w:line="336" w:lineRule="auto"/>
              <w:ind w:left="228"/>
              <w:jc w:val="center"/>
            </w:pPr>
            <w:r>
              <w:rPr>
                <w:rFonts w:ascii="Times New Roman" w:hAnsi="Times New Roman"/>
                <w:color w:val="000000"/>
                <w:sz w:val="24"/>
              </w:rPr>
              <w:t>2.10</w:t>
            </w:r>
          </w:p>
        </w:tc>
        <w:tc>
          <w:tcPr>
            <w:tcW w:w="13448" w:type="dxa"/>
            <w:tcMar>
              <w:top w:w="50" w:type="dxa"/>
              <w:left w:w="100" w:type="dxa"/>
            </w:tcMar>
            <w:vAlign w:val="center"/>
          </w:tcPr>
          <w:p w:rsidR="00906763" w:rsidRPr="00612D01" w:rsidRDefault="00612D01">
            <w:pPr>
              <w:spacing w:after="0" w:line="336" w:lineRule="auto"/>
              <w:ind w:left="228"/>
              <w:jc w:val="both"/>
              <w:rPr>
                <w:lang w:val="ru-RU"/>
              </w:rPr>
            </w:pPr>
            <w:r w:rsidRPr="00612D01">
              <w:rPr>
                <w:rFonts w:ascii="Times New Roman" w:hAnsi="Times New Roman"/>
                <w:color w:val="000000"/>
                <w:sz w:val="24"/>
                <w:lang w:val="ru-RU"/>
              </w:rPr>
              <w:t xml:space="preserve">М.А. Булгаков. Романы «Белая гвардия», «Мастер и </w:t>
            </w:r>
            <w:r w:rsidRPr="00612D01">
              <w:rPr>
                <w:rFonts w:ascii="Times New Roman" w:hAnsi="Times New Roman"/>
                <w:color w:val="000000"/>
                <w:sz w:val="24"/>
                <w:lang w:val="ru-RU"/>
              </w:rPr>
              <w:t>Маргарита» (один роман по выбору)</w:t>
            </w:r>
          </w:p>
        </w:tc>
      </w:tr>
      <w:tr w:rsidR="00906763">
        <w:trPr>
          <w:trHeight w:val="144"/>
          <w:tblCellSpacing w:w="0" w:type="dxa"/>
        </w:trPr>
        <w:tc>
          <w:tcPr>
            <w:tcW w:w="1068" w:type="dxa"/>
            <w:tcMar>
              <w:top w:w="50" w:type="dxa"/>
              <w:left w:w="100" w:type="dxa"/>
            </w:tcMar>
            <w:vAlign w:val="center"/>
          </w:tcPr>
          <w:p w:rsidR="00906763" w:rsidRDefault="00612D01">
            <w:pPr>
              <w:spacing w:after="0" w:line="336" w:lineRule="auto"/>
              <w:ind w:left="228"/>
              <w:jc w:val="center"/>
            </w:pPr>
            <w:r>
              <w:rPr>
                <w:rFonts w:ascii="Times New Roman" w:hAnsi="Times New Roman"/>
                <w:color w:val="000000"/>
                <w:sz w:val="24"/>
              </w:rPr>
              <w:t>2.11</w:t>
            </w:r>
          </w:p>
        </w:tc>
        <w:tc>
          <w:tcPr>
            <w:tcW w:w="13448" w:type="dxa"/>
            <w:tcMar>
              <w:top w:w="50" w:type="dxa"/>
              <w:left w:w="100" w:type="dxa"/>
            </w:tcMar>
            <w:vAlign w:val="center"/>
          </w:tcPr>
          <w:p w:rsidR="00906763" w:rsidRDefault="00612D01">
            <w:pPr>
              <w:spacing w:after="0" w:line="336" w:lineRule="auto"/>
              <w:ind w:left="228"/>
              <w:jc w:val="both"/>
            </w:pPr>
            <w:r w:rsidRPr="00612D01">
              <w:rPr>
                <w:rFonts w:ascii="Times New Roman" w:hAnsi="Times New Roman"/>
                <w:color w:val="000000"/>
                <w:sz w:val="24"/>
                <w:lang w:val="ru-RU"/>
              </w:rPr>
              <w:t xml:space="preserve">А.П. Платонов. Рассказы и повести (одно произведение по выбору). </w:t>
            </w:r>
            <w:r>
              <w:rPr>
                <w:rFonts w:ascii="Times New Roman" w:hAnsi="Times New Roman"/>
                <w:color w:val="000000"/>
                <w:sz w:val="24"/>
              </w:rPr>
              <w:t xml:space="preserve">Например, «В прекрасном и яростном мире», «Котлован», «Возвращение» </w:t>
            </w:r>
          </w:p>
        </w:tc>
      </w:tr>
      <w:tr w:rsidR="00906763" w:rsidRPr="00612D01">
        <w:trPr>
          <w:trHeight w:val="144"/>
          <w:tblCellSpacing w:w="0" w:type="dxa"/>
        </w:trPr>
        <w:tc>
          <w:tcPr>
            <w:tcW w:w="1068" w:type="dxa"/>
            <w:tcMar>
              <w:top w:w="50" w:type="dxa"/>
              <w:left w:w="100" w:type="dxa"/>
            </w:tcMar>
            <w:vAlign w:val="center"/>
          </w:tcPr>
          <w:p w:rsidR="00906763" w:rsidRDefault="00612D01">
            <w:pPr>
              <w:spacing w:after="0" w:line="336" w:lineRule="auto"/>
              <w:ind w:left="228"/>
              <w:jc w:val="center"/>
            </w:pPr>
            <w:r>
              <w:rPr>
                <w:rFonts w:ascii="Times New Roman" w:hAnsi="Times New Roman"/>
                <w:color w:val="000000"/>
                <w:sz w:val="24"/>
              </w:rPr>
              <w:t>2.12</w:t>
            </w:r>
          </w:p>
        </w:tc>
        <w:tc>
          <w:tcPr>
            <w:tcW w:w="13448" w:type="dxa"/>
            <w:tcMar>
              <w:top w:w="50" w:type="dxa"/>
              <w:left w:w="100" w:type="dxa"/>
            </w:tcMar>
            <w:vAlign w:val="center"/>
          </w:tcPr>
          <w:p w:rsidR="00906763" w:rsidRPr="00612D01" w:rsidRDefault="00612D01">
            <w:pPr>
              <w:spacing w:after="0" w:line="336" w:lineRule="auto"/>
              <w:ind w:left="228"/>
              <w:jc w:val="both"/>
              <w:rPr>
                <w:lang w:val="ru-RU"/>
              </w:rPr>
            </w:pPr>
            <w:r w:rsidRPr="00612D01">
              <w:rPr>
                <w:rFonts w:ascii="Times New Roman" w:hAnsi="Times New Roman"/>
                <w:color w:val="000000"/>
                <w:sz w:val="24"/>
                <w:lang w:val="ru-RU"/>
              </w:rPr>
              <w:t xml:space="preserve">А.Т.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w:t>
            </w:r>
          </w:p>
        </w:tc>
      </w:tr>
      <w:tr w:rsidR="00906763" w:rsidRPr="00612D01">
        <w:trPr>
          <w:trHeight w:val="144"/>
          <w:tblCellSpacing w:w="0" w:type="dxa"/>
        </w:trPr>
        <w:tc>
          <w:tcPr>
            <w:tcW w:w="1068" w:type="dxa"/>
            <w:tcMar>
              <w:top w:w="50" w:type="dxa"/>
              <w:left w:w="100" w:type="dxa"/>
            </w:tcMar>
            <w:vAlign w:val="center"/>
          </w:tcPr>
          <w:p w:rsidR="00906763" w:rsidRDefault="00612D01">
            <w:pPr>
              <w:spacing w:after="0" w:line="336" w:lineRule="auto"/>
              <w:ind w:left="228"/>
              <w:jc w:val="center"/>
            </w:pPr>
            <w:r>
              <w:rPr>
                <w:rFonts w:ascii="Times New Roman" w:hAnsi="Times New Roman"/>
                <w:color w:val="000000"/>
                <w:sz w:val="24"/>
              </w:rPr>
              <w:t>2.13</w:t>
            </w:r>
          </w:p>
        </w:tc>
        <w:tc>
          <w:tcPr>
            <w:tcW w:w="13448" w:type="dxa"/>
            <w:tcMar>
              <w:top w:w="50" w:type="dxa"/>
              <w:left w:w="100" w:type="dxa"/>
            </w:tcMar>
            <w:vAlign w:val="center"/>
          </w:tcPr>
          <w:p w:rsidR="00906763" w:rsidRPr="00612D01" w:rsidRDefault="00612D01">
            <w:pPr>
              <w:spacing w:after="0" w:line="336" w:lineRule="auto"/>
              <w:ind w:left="228"/>
              <w:jc w:val="both"/>
              <w:rPr>
                <w:lang w:val="ru-RU"/>
              </w:rPr>
            </w:pPr>
            <w:r w:rsidRPr="00612D01">
              <w:rPr>
                <w:rFonts w:ascii="Times New Roman" w:hAnsi="Times New Roman"/>
                <w:color w:val="000000"/>
                <w:sz w:val="24"/>
                <w:lang w:val="ru-RU"/>
              </w:rPr>
              <w:t>Проза о Вели</w:t>
            </w:r>
            <w:r w:rsidRPr="00612D01">
              <w:rPr>
                <w:rFonts w:ascii="Times New Roman" w:hAnsi="Times New Roman"/>
                <w:color w:val="000000"/>
                <w:sz w:val="24"/>
                <w:lang w:val="ru-RU"/>
              </w:rPr>
              <w:t>кой Отечественной войне (по одному произведению не менее чем двух писателей по выбору). Например, В.П. Астафьев «Пастух и пастушка»; Ю.В. Бондарев «Горячий снег»; В.В. Быков «Обелиск», «Сотников», «Альпийская баллада»; Б.Л. Васильев «А зори здесь тихие», «</w:t>
            </w:r>
            <w:r w:rsidRPr="00612D01">
              <w:rPr>
                <w:rFonts w:ascii="Times New Roman" w:hAnsi="Times New Roman"/>
                <w:color w:val="000000"/>
                <w:sz w:val="24"/>
                <w:lang w:val="ru-RU"/>
              </w:rPr>
              <w:t>В списках не значился», «Завтра была война»; К.Д. Воробьёв «Убиты под Москвой», «Это мы, Господи!»; В.Л. Кондратьев «Сашка»; В.П. Некрасов «В окопах Сталинграда»; Е.И. Носов «Красное вино победы», «Шопен, соната номер два»; С.С. Смирнов «Брестская крепость</w:t>
            </w:r>
            <w:r w:rsidRPr="00612D01">
              <w:rPr>
                <w:rFonts w:ascii="Times New Roman" w:hAnsi="Times New Roman"/>
                <w:color w:val="000000"/>
                <w:sz w:val="24"/>
                <w:lang w:val="ru-RU"/>
              </w:rPr>
              <w:t xml:space="preserve">» </w:t>
            </w:r>
          </w:p>
        </w:tc>
      </w:tr>
      <w:tr w:rsidR="00906763" w:rsidRPr="00612D01">
        <w:trPr>
          <w:trHeight w:val="144"/>
          <w:tblCellSpacing w:w="0" w:type="dxa"/>
        </w:trPr>
        <w:tc>
          <w:tcPr>
            <w:tcW w:w="1068" w:type="dxa"/>
            <w:tcMar>
              <w:top w:w="50" w:type="dxa"/>
              <w:left w:w="100" w:type="dxa"/>
            </w:tcMar>
            <w:vAlign w:val="center"/>
          </w:tcPr>
          <w:p w:rsidR="00906763" w:rsidRDefault="00612D01">
            <w:pPr>
              <w:spacing w:after="0" w:line="336" w:lineRule="auto"/>
              <w:ind w:left="228"/>
              <w:jc w:val="center"/>
            </w:pPr>
            <w:r>
              <w:rPr>
                <w:rFonts w:ascii="Times New Roman" w:hAnsi="Times New Roman"/>
                <w:color w:val="000000"/>
                <w:sz w:val="24"/>
              </w:rPr>
              <w:t>2.14</w:t>
            </w:r>
          </w:p>
        </w:tc>
        <w:tc>
          <w:tcPr>
            <w:tcW w:w="13448" w:type="dxa"/>
            <w:tcMar>
              <w:top w:w="50" w:type="dxa"/>
              <w:left w:w="100" w:type="dxa"/>
            </w:tcMar>
            <w:vAlign w:val="center"/>
          </w:tcPr>
          <w:p w:rsidR="00906763" w:rsidRPr="00612D01" w:rsidRDefault="00612D01">
            <w:pPr>
              <w:spacing w:after="0" w:line="336" w:lineRule="auto"/>
              <w:ind w:left="228"/>
              <w:jc w:val="both"/>
              <w:rPr>
                <w:lang w:val="ru-RU"/>
              </w:rPr>
            </w:pPr>
            <w:r w:rsidRPr="00612D01">
              <w:rPr>
                <w:rFonts w:ascii="Times New Roman" w:hAnsi="Times New Roman"/>
                <w:color w:val="000000"/>
                <w:sz w:val="24"/>
                <w:lang w:val="ru-RU"/>
              </w:rPr>
              <w:t>А.А. Фадеев. Роман «Молодая гвардия»</w:t>
            </w:r>
          </w:p>
        </w:tc>
      </w:tr>
      <w:tr w:rsidR="00906763" w:rsidRPr="00612D01">
        <w:trPr>
          <w:trHeight w:val="144"/>
          <w:tblCellSpacing w:w="0" w:type="dxa"/>
        </w:trPr>
        <w:tc>
          <w:tcPr>
            <w:tcW w:w="1068" w:type="dxa"/>
            <w:tcMar>
              <w:top w:w="50" w:type="dxa"/>
              <w:left w:w="100" w:type="dxa"/>
            </w:tcMar>
            <w:vAlign w:val="center"/>
          </w:tcPr>
          <w:p w:rsidR="00906763" w:rsidRDefault="00612D01">
            <w:pPr>
              <w:spacing w:after="0" w:line="336" w:lineRule="auto"/>
              <w:ind w:left="228"/>
              <w:jc w:val="center"/>
            </w:pPr>
            <w:r>
              <w:rPr>
                <w:rFonts w:ascii="Times New Roman" w:hAnsi="Times New Roman"/>
                <w:color w:val="000000"/>
                <w:sz w:val="24"/>
              </w:rPr>
              <w:t>2.15</w:t>
            </w:r>
          </w:p>
        </w:tc>
        <w:tc>
          <w:tcPr>
            <w:tcW w:w="13448" w:type="dxa"/>
            <w:tcMar>
              <w:top w:w="50" w:type="dxa"/>
              <w:left w:w="100" w:type="dxa"/>
            </w:tcMar>
            <w:vAlign w:val="center"/>
          </w:tcPr>
          <w:p w:rsidR="00906763" w:rsidRPr="00612D01" w:rsidRDefault="00612D01">
            <w:pPr>
              <w:spacing w:after="0" w:line="336" w:lineRule="auto"/>
              <w:ind w:left="228"/>
              <w:jc w:val="both"/>
              <w:rPr>
                <w:lang w:val="ru-RU"/>
              </w:rPr>
            </w:pPr>
            <w:r w:rsidRPr="00612D01">
              <w:rPr>
                <w:rFonts w:ascii="Times New Roman" w:hAnsi="Times New Roman"/>
                <w:color w:val="000000"/>
                <w:sz w:val="24"/>
                <w:lang w:val="ru-RU"/>
              </w:rPr>
              <w:t>В.О. Богомолов. Роман «В августе сорок четвёртого»</w:t>
            </w:r>
          </w:p>
        </w:tc>
      </w:tr>
      <w:tr w:rsidR="00906763" w:rsidRPr="00612D01">
        <w:trPr>
          <w:trHeight w:val="144"/>
          <w:tblCellSpacing w:w="0" w:type="dxa"/>
        </w:trPr>
        <w:tc>
          <w:tcPr>
            <w:tcW w:w="1068" w:type="dxa"/>
            <w:tcMar>
              <w:top w:w="50" w:type="dxa"/>
              <w:left w:w="100" w:type="dxa"/>
            </w:tcMar>
            <w:vAlign w:val="center"/>
          </w:tcPr>
          <w:p w:rsidR="00906763" w:rsidRDefault="00612D01">
            <w:pPr>
              <w:spacing w:after="0" w:line="336" w:lineRule="auto"/>
              <w:ind w:left="228"/>
              <w:jc w:val="center"/>
            </w:pPr>
            <w:r>
              <w:rPr>
                <w:rFonts w:ascii="Times New Roman" w:hAnsi="Times New Roman"/>
                <w:color w:val="000000"/>
                <w:sz w:val="24"/>
              </w:rPr>
              <w:t>2.16</w:t>
            </w:r>
          </w:p>
        </w:tc>
        <w:tc>
          <w:tcPr>
            <w:tcW w:w="13448" w:type="dxa"/>
            <w:tcMar>
              <w:top w:w="50" w:type="dxa"/>
              <w:left w:w="100" w:type="dxa"/>
            </w:tcMar>
            <w:vAlign w:val="center"/>
          </w:tcPr>
          <w:p w:rsidR="00906763" w:rsidRPr="00612D01" w:rsidRDefault="00612D01">
            <w:pPr>
              <w:spacing w:after="0" w:line="336" w:lineRule="auto"/>
              <w:ind w:left="228"/>
              <w:jc w:val="both"/>
              <w:rPr>
                <w:lang w:val="ru-RU"/>
              </w:rPr>
            </w:pPr>
            <w:r w:rsidRPr="00612D01">
              <w:rPr>
                <w:rFonts w:ascii="Times New Roman" w:hAnsi="Times New Roman"/>
                <w:color w:val="000000"/>
                <w:sz w:val="24"/>
                <w:lang w:val="ru-RU"/>
              </w:rPr>
              <w:t xml:space="preserve">Поэзия о Великой Отечественной войне. Стихотворения (по одному стихотворению не менее чем двух поэтов по выбору). Например, Ю.В. Друниной, М.В. Исаковского, Ю.Д. Левитанского, С.С. Орлова, Д.С. Самойлова, К.М. Симонова, Б.А. Слуцкого </w:t>
            </w:r>
          </w:p>
        </w:tc>
      </w:tr>
      <w:tr w:rsidR="00906763">
        <w:trPr>
          <w:trHeight w:val="144"/>
          <w:tblCellSpacing w:w="0" w:type="dxa"/>
        </w:trPr>
        <w:tc>
          <w:tcPr>
            <w:tcW w:w="1068" w:type="dxa"/>
            <w:tcMar>
              <w:top w:w="50" w:type="dxa"/>
              <w:left w:w="100" w:type="dxa"/>
            </w:tcMar>
            <w:vAlign w:val="center"/>
          </w:tcPr>
          <w:p w:rsidR="00906763" w:rsidRDefault="00612D01">
            <w:pPr>
              <w:spacing w:after="0" w:line="336" w:lineRule="auto"/>
              <w:ind w:left="228"/>
              <w:jc w:val="center"/>
            </w:pPr>
            <w:r>
              <w:rPr>
                <w:rFonts w:ascii="Times New Roman" w:hAnsi="Times New Roman"/>
                <w:color w:val="000000"/>
                <w:sz w:val="24"/>
              </w:rPr>
              <w:t>2.17</w:t>
            </w:r>
          </w:p>
        </w:tc>
        <w:tc>
          <w:tcPr>
            <w:tcW w:w="13448" w:type="dxa"/>
            <w:tcMar>
              <w:top w:w="50" w:type="dxa"/>
              <w:left w:w="100" w:type="dxa"/>
            </w:tcMar>
            <w:vAlign w:val="center"/>
          </w:tcPr>
          <w:p w:rsidR="00906763" w:rsidRDefault="00612D01">
            <w:pPr>
              <w:spacing w:after="0" w:line="336" w:lineRule="auto"/>
              <w:ind w:left="228"/>
              <w:jc w:val="both"/>
            </w:pPr>
            <w:r w:rsidRPr="00612D01">
              <w:rPr>
                <w:rFonts w:ascii="Times New Roman" w:hAnsi="Times New Roman"/>
                <w:color w:val="000000"/>
                <w:sz w:val="24"/>
                <w:lang w:val="ru-RU"/>
              </w:rPr>
              <w:t>Драматургия о В</w:t>
            </w:r>
            <w:r w:rsidRPr="00612D01">
              <w:rPr>
                <w:rFonts w:ascii="Times New Roman" w:hAnsi="Times New Roman"/>
                <w:color w:val="000000"/>
                <w:sz w:val="24"/>
                <w:lang w:val="ru-RU"/>
              </w:rPr>
              <w:t xml:space="preserve">еликой Отечественной войне. Пьесы (одно произведение по выбору). </w:t>
            </w:r>
            <w:r>
              <w:rPr>
                <w:rFonts w:ascii="Times New Roman" w:hAnsi="Times New Roman"/>
                <w:color w:val="000000"/>
                <w:sz w:val="24"/>
              </w:rPr>
              <w:t xml:space="preserve">Например, В.С. Розов «Вечно живые» </w:t>
            </w:r>
          </w:p>
        </w:tc>
      </w:tr>
      <w:tr w:rsidR="00906763" w:rsidRPr="00612D01">
        <w:trPr>
          <w:trHeight w:val="144"/>
          <w:tblCellSpacing w:w="0" w:type="dxa"/>
        </w:trPr>
        <w:tc>
          <w:tcPr>
            <w:tcW w:w="1068" w:type="dxa"/>
            <w:tcMar>
              <w:top w:w="50" w:type="dxa"/>
              <w:left w:w="100" w:type="dxa"/>
            </w:tcMar>
            <w:vAlign w:val="center"/>
          </w:tcPr>
          <w:p w:rsidR="00906763" w:rsidRDefault="00612D01">
            <w:pPr>
              <w:spacing w:after="0" w:line="336" w:lineRule="auto"/>
              <w:ind w:left="228"/>
              <w:jc w:val="center"/>
            </w:pPr>
            <w:r>
              <w:rPr>
                <w:rFonts w:ascii="Times New Roman" w:hAnsi="Times New Roman"/>
                <w:color w:val="000000"/>
                <w:sz w:val="24"/>
              </w:rPr>
              <w:t>2.18</w:t>
            </w:r>
          </w:p>
        </w:tc>
        <w:tc>
          <w:tcPr>
            <w:tcW w:w="13448" w:type="dxa"/>
            <w:tcMar>
              <w:top w:w="50" w:type="dxa"/>
              <w:left w:w="100" w:type="dxa"/>
            </w:tcMar>
            <w:vAlign w:val="center"/>
          </w:tcPr>
          <w:p w:rsidR="00906763" w:rsidRPr="00612D01" w:rsidRDefault="00612D01">
            <w:pPr>
              <w:spacing w:after="0" w:line="336" w:lineRule="auto"/>
              <w:ind w:left="228"/>
              <w:jc w:val="both"/>
              <w:rPr>
                <w:lang w:val="ru-RU"/>
              </w:rPr>
            </w:pPr>
            <w:r w:rsidRPr="00612D01">
              <w:rPr>
                <w:rFonts w:ascii="Times New Roman" w:hAnsi="Times New Roman"/>
                <w:color w:val="000000"/>
                <w:sz w:val="24"/>
                <w:lang w:val="ru-RU"/>
              </w:rPr>
              <w:t>Б.Л. Пастернак. Стихотворения (не менее трёх по выбору). Например, «Февраль. Достать чернил и плакать!..», «Определение поэзии», «Во всём мне хочется</w:t>
            </w:r>
            <w:r w:rsidRPr="00612D01">
              <w:rPr>
                <w:rFonts w:ascii="Times New Roman" w:hAnsi="Times New Roman"/>
                <w:color w:val="000000"/>
                <w:sz w:val="24"/>
                <w:lang w:val="ru-RU"/>
              </w:rPr>
              <w:t xml:space="preserve"> дойти...», «Снег идёт», «Любить иных – тяжёлый крест...», «Быть знаменитым некрасиво...», «Ночь», «Гамлет», «Зимняя ночь» </w:t>
            </w:r>
          </w:p>
        </w:tc>
      </w:tr>
      <w:tr w:rsidR="00906763" w:rsidRPr="00612D01">
        <w:trPr>
          <w:trHeight w:val="144"/>
          <w:tblCellSpacing w:w="0" w:type="dxa"/>
        </w:trPr>
        <w:tc>
          <w:tcPr>
            <w:tcW w:w="1068" w:type="dxa"/>
            <w:tcMar>
              <w:top w:w="50" w:type="dxa"/>
              <w:left w:w="100" w:type="dxa"/>
            </w:tcMar>
            <w:vAlign w:val="center"/>
          </w:tcPr>
          <w:p w:rsidR="00906763" w:rsidRDefault="00612D01">
            <w:pPr>
              <w:spacing w:after="0" w:line="336" w:lineRule="auto"/>
              <w:ind w:left="228"/>
              <w:jc w:val="center"/>
            </w:pPr>
            <w:r>
              <w:rPr>
                <w:rFonts w:ascii="Times New Roman" w:hAnsi="Times New Roman"/>
                <w:color w:val="000000"/>
                <w:sz w:val="24"/>
              </w:rPr>
              <w:t>2.19</w:t>
            </w:r>
          </w:p>
        </w:tc>
        <w:tc>
          <w:tcPr>
            <w:tcW w:w="13448" w:type="dxa"/>
            <w:tcMar>
              <w:top w:w="50" w:type="dxa"/>
              <w:left w:w="100" w:type="dxa"/>
            </w:tcMar>
            <w:vAlign w:val="center"/>
          </w:tcPr>
          <w:p w:rsidR="00906763" w:rsidRPr="00612D01" w:rsidRDefault="00612D01">
            <w:pPr>
              <w:spacing w:after="0" w:line="336" w:lineRule="auto"/>
              <w:ind w:left="228"/>
              <w:jc w:val="both"/>
              <w:rPr>
                <w:lang w:val="ru-RU"/>
              </w:rPr>
            </w:pPr>
            <w:r w:rsidRPr="00612D01">
              <w:rPr>
                <w:rFonts w:ascii="Times New Roman" w:hAnsi="Times New Roman"/>
                <w:color w:val="000000"/>
                <w:sz w:val="24"/>
                <w:lang w:val="ru-RU"/>
              </w:rPr>
              <w:t>А.И. Солженицын. Произведения «Один день Ивана Денисовича», «Архипелаг ГУЛАГ» (фрагменты книги по выбору, например, глава «Поэ</w:t>
            </w:r>
            <w:r w:rsidRPr="00612D01">
              <w:rPr>
                <w:rFonts w:ascii="Times New Roman" w:hAnsi="Times New Roman"/>
                <w:color w:val="000000"/>
                <w:sz w:val="24"/>
                <w:lang w:val="ru-RU"/>
              </w:rPr>
              <w:t>зия под плитой, правда под камнем»)</w:t>
            </w:r>
          </w:p>
        </w:tc>
      </w:tr>
      <w:tr w:rsidR="00906763" w:rsidRPr="00612D01">
        <w:trPr>
          <w:trHeight w:val="144"/>
          <w:tblCellSpacing w:w="0" w:type="dxa"/>
        </w:trPr>
        <w:tc>
          <w:tcPr>
            <w:tcW w:w="1068" w:type="dxa"/>
            <w:tcMar>
              <w:top w:w="50" w:type="dxa"/>
              <w:left w:w="100" w:type="dxa"/>
            </w:tcMar>
            <w:vAlign w:val="center"/>
          </w:tcPr>
          <w:p w:rsidR="00906763" w:rsidRDefault="00612D01">
            <w:pPr>
              <w:spacing w:after="0" w:line="336" w:lineRule="auto"/>
              <w:ind w:left="228"/>
              <w:jc w:val="center"/>
            </w:pPr>
            <w:r>
              <w:rPr>
                <w:rFonts w:ascii="Times New Roman" w:hAnsi="Times New Roman"/>
                <w:color w:val="000000"/>
                <w:sz w:val="24"/>
              </w:rPr>
              <w:t>2.20</w:t>
            </w:r>
          </w:p>
        </w:tc>
        <w:tc>
          <w:tcPr>
            <w:tcW w:w="13448" w:type="dxa"/>
            <w:tcMar>
              <w:top w:w="50" w:type="dxa"/>
              <w:left w:w="100" w:type="dxa"/>
            </w:tcMar>
            <w:vAlign w:val="center"/>
          </w:tcPr>
          <w:p w:rsidR="00906763" w:rsidRPr="00612D01" w:rsidRDefault="00612D01">
            <w:pPr>
              <w:spacing w:after="0" w:line="336" w:lineRule="auto"/>
              <w:ind w:left="228"/>
              <w:jc w:val="both"/>
              <w:rPr>
                <w:lang w:val="ru-RU"/>
              </w:rPr>
            </w:pPr>
            <w:r w:rsidRPr="00612D01">
              <w:rPr>
                <w:rFonts w:ascii="Times New Roman" w:hAnsi="Times New Roman"/>
                <w:color w:val="000000"/>
                <w:sz w:val="24"/>
                <w:lang w:val="ru-RU"/>
              </w:rPr>
              <w:t xml:space="preserve">В.М. Шукшин. Рассказы (не менее двух по выбору). Например, «Срезал», «Обида», «Микроскоп», «Мастер», «Крепкий мужик», «Сапожки» </w:t>
            </w:r>
          </w:p>
        </w:tc>
      </w:tr>
      <w:tr w:rsidR="00906763">
        <w:trPr>
          <w:trHeight w:val="144"/>
          <w:tblCellSpacing w:w="0" w:type="dxa"/>
        </w:trPr>
        <w:tc>
          <w:tcPr>
            <w:tcW w:w="1068" w:type="dxa"/>
            <w:tcMar>
              <w:top w:w="50" w:type="dxa"/>
              <w:left w:w="100" w:type="dxa"/>
            </w:tcMar>
            <w:vAlign w:val="center"/>
          </w:tcPr>
          <w:p w:rsidR="00906763" w:rsidRDefault="00612D01">
            <w:pPr>
              <w:spacing w:after="0" w:line="336" w:lineRule="auto"/>
              <w:ind w:left="228"/>
              <w:jc w:val="center"/>
            </w:pPr>
            <w:r>
              <w:rPr>
                <w:rFonts w:ascii="Times New Roman" w:hAnsi="Times New Roman"/>
                <w:color w:val="000000"/>
                <w:sz w:val="24"/>
              </w:rPr>
              <w:lastRenderedPageBreak/>
              <w:t>2.21</w:t>
            </w:r>
          </w:p>
        </w:tc>
        <w:tc>
          <w:tcPr>
            <w:tcW w:w="13448" w:type="dxa"/>
            <w:tcMar>
              <w:top w:w="50" w:type="dxa"/>
              <w:left w:w="100" w:type="dxa"/>
            </w:tcMar>
            <w:vAlign w:val="center"/>
          </w:tcPr>
          <w:p w:rsidR="00906763" w:rsidRDefault="00612D01">
            <w:pPr>
              <w:spacing w:after="0" w:line="336" w:lineRule="auto"/>
              <w:ind w:left="228"/>
              <w:jc w:val="both"/>
            </w:pPr>
            <w:r w:rsidRPr="00612D01">
              <w:rPr>
                <w:rFonts w:ascii="Times New Roman" w:hAnsi="Times New Roman"/>
                <w:color w:val="000000"/>
                <w:sz w:val="24"/>
                <w:lang w:val="ru-RU"/>
              </w:rPr>
              <w:t xml:space="preserve">В.Г. Распутин. Рассказы и повести (одно произведение по выбору). </w:t>
            </w:r>
            <w:r>
              <w:rPr>
                <w:rFonts w:ascii="Times New Roman" w:hAnsi="Times New Roman"/>
                <w:color w:val="000000"/>
                <w:sz w:val="24"/>
              </w:rPr>
              <w:t xml:space="preserve">Например, «Живи и помни», «Прощание с Матёрой» </w:t>
            </w:r>
          </w:p>
        </w:tc>
      </w:tr>
      <w:tr w:rsidR="00906763" w:rsidRPr="00612D01">
        <w:trPr>
          <w:trHeight w:val="144"/>
          <w:tblCellSpacing w:w="0" w:type="dxa"/>
        </w:trPr>
        <w:tc>
          <w:tcPr>
            <w:tcW w:w="1068" w:type="dxa"/>
            <w:tcMar>
              <w:top w:w="50" w:type="dxa"/>
              <w:left w:w="100" w:type="dxa"/>
            </w:tcMar>
            <w:vAlign w:val="center"/>
          </w:tcPr>
          <w:p w:rsidR="00906763" w:rsidRDefault="00612D01">
            <w:pPr>
              <w:spacing w:after="0" w:line="336" w:lineRule="auto"/>
              <w:ind w:left="228"/>
              <w:jc w:val="center"/>
            </w:pPr>
            <w:r>
              <w:rPr>
                <w:rFonts w:ascii="Times New Roman" w:hAnsi="Times New Roman"/>
                <w:color w:val="000000"/>
                <w:sz w:val="24"/>
              </w:rPr>
              <w:t>2.22</w:t>
            </w:r>
          </w:p>
        </w:tc>
        <w:tc>
          <w:tcPr>
            <w:tcW w:w="13448" w:type="dxa"/>
            <w:tcMar>
              <w:top w:w="50" w:type="dxa"/>
              <w:left w:w="100" w:type="dxa"/>
            </w:tcMar>
            <w:vAlign w:val="center"/>
          </w:tcPr>
          <w:p w:rsidR="00906763" w:rsidRPr="00612D01" w:rsidRDefault="00612D01">
            <w:pPr>
              <w:spacing w:after="0" w:line="336" w:lineRule="auto"/>
              <w:ind w:left="228"/>
              <w:jc w:val="both"/>
              <w:rPr>
                <w:lang w:val="ru-RU"/>
              </w:rPr>
            </w:pPr>
            <w:r w:rsidRPr="00612D01">
              <w:rPr>
                <w:rFonts w:ascii="Times New Roman" w:hAnsi="Times New Roman"/>
                <w:color w:val="000000"/>
                <w:sz w:val="24"/>
                <w:lang w:val="ru-RU"/>
              </w:rPr>
              <w:t>Н.М. Рубцов. Стихотворения (не менее трёх по выбору). Например, «Звезда полей», «Тихая моя родина!..», «В горнице моей светло...», «Приве</w:t>
            </w:r>
            <w:r w:rsidRPr="00612D01">
              <w:rPr>
                <w:rFonts w:ascii="Times New Roman" w:hAnsi="Times New Roman"/>
                <w:color w:val="000000"/>
                <w:sz w:val="24"/>
                <w:lang w:val="ru-RU"/>
              </w:rPr>
              <w:t xml:space="preserve">т, Россия...», «Русский огонек», «Я буду скакать по холмам задремавшей отчизны...» </w:t>
            </w:r>
          </w:p>
        </w:tc>
      </w:tr>
      <w:tr w:rsidR="00906763" w:rsidRPr="00612D01">
        <w:trPr>
          <w:trHeight w:val="144"/>
          <w:tblCellSpacing w:w="0" w:type="dxa"/>
        </w:trPr>
        <w:tc>
          <w:tcPr>
            <w:tcW w:w="1068" w:type="dxa"/>
            <w:tcMar>
              <w:top w:w="50" w:type="dxa"/>
              <w:left w:w="100" w:type="dxa"/>
            </w:tcMar>
            <w:vAlign w:val="center"/>
          </w:tcPr>
          <w:p w:rsidR="00906763" w:rsidRDefault="00612D01">
            <w:pPr>
              <w:spacing w:after="0" w:line="336" w:lineRule="auto"/>
              <w:ind w:left="228"/>
              <w:jc w:val="center"/>
            </w:pPr>
            <w:r>
              <w:rPr>
                <w:rFonts w:ascii="Times New Roman" w:hAnsi="Times New Roman"/>
                <w:color w:val="000000"/>
                <w:sz w:val="24"/>
              </w:rPr>
              <w:t>2.23</w:t>
            </w:r>
          </w:p>
        </w:tc>
        <w:tc>
          <w:tcPr>
            <w:tcW w:w="13448" w:type="dxa"/>
            <w:tcMar>
              <w:top w:w="50" w:type="dxa"/>
              <w:left w:w="100" w:type="dxa"/>
            </w:tcMar>
            <w:vAlign w:val="center"/>
          </w:tcPr>
          <w:p w:rsidR="00906763" w:rsidRPr="00612D01" w:rsidRDefault="00612D01">
            <w:pPr>
              <w:spacing w:after="0" w:line="336" w:lineRule="auto"/>
              <w:ind w:left="228"/>
              <w:jc w:val="both"/>
              <w:rPr>
                <w:lang w:val="ru-RU"/>
              </w:rPr>
            </w:pPr>
            <w:r w:rsidRPr="00612D01">
              <w:rPr>
                <w:rFonts w:ascii="Times New Roman" w:hAnsi="Times New Roman"/>
                <w:color w:val="000000"/>
                <w:sz w:val="24"/>
                <w:lang w:val="ru-RU"/>
              </w:rPr>
              <w:t xml:space="preserve">И.А. Бродский. Стихотворения (не менее трёх по выбору). Например, «На смерть Жукова», «Осенний крик ястреба», «Пилигримы», «Стансы» («Ни страны, ни погоста...»), «На </w:t>
            </w:r>
            <w:r w:rsidRPr="00612D01">
              <w:rPr>
                <w:rFonts w:ascii="Times New Roman" w:hAnsi="Times New Roman"/>
                <w:color w:val="000000"/>
                <w:sz w:val="24"/>
                <w:lang w:val="ru-RU"/>
              </w:rPr>
              <w:t xml:space="preserve">столетие Анны Ахматовой», «Рождественский романс», «Я входил вместо дикого зверя в клетку...» </w:t>
            </w:r>
          </w:p>
        </w:tc>
      </w:tr>
      <w:tr w:rsidR="00906763" w:rsidRPr="00612D01">
        <w:trPr>
          <w:trHeight w:val="144"/>
          <w:tblCellSpacing w:w="0" w:type="dxa"/>
        </w:trPr>
        <w:tc>
          <w:tcPr>
            <w:tcW w:w="1068" w:type="dxa"/>
            <w:tcMar>
              <w:top w:w="50" w:type="dxa"/>
              <w:left w:w="100" w:type="dxa"/>
            </w:tcMar>
            <w:vAlign w:val="center"/>
          </w:tcPr>
          <w:p w:rsidR="00906763" w:rsidRDefault="00612D01">
            <w:pPr>
              <w:spacing w:after="0" w:line="336" w:lineRule="auto"/>
              <w:ind w:left="228"/>
              <w:jc w:val="center"/>
            </w:pPr>
            <w:r>
              <w:rPr>
                <w:rFonts w:ascii="Times New Roman" w:hAnsi="Times New Roman"/>
                <w:color w:val="000000"/>
                <w:sz w:val="24"/>
              </w:rPr>
              <w:t>3</w:t>
            </w:r>
          </w:p>
        </w:tc>
        <w:tc>
          <w:tcPr>
            <w:tcW w:w="13448" w:type="dxa"/>
            <w:tcMar>
              <w:top w:w="50" w:type="dxa"/>
              <w:left w:w="100" w:type="dxa"/>
            </w:tcMar>
            <w:vAlign w:val="center"/>
          </w:tcPr>
          <w:p w:rsidR="00906763" w:rsidRPr="00612D01" w:rsidRDefault="00612D01">
            <w:pPr>
              <w:spacing w:after="0" w:line="336" w:lineRule="auto"/>
              <w:ind w:left="228"/>
              <w:rPr>
                <w:lang w:val="ru-RU"/>
              </w:rPr>
            </w:pPr>
            <w:r w:rsidRPr="00612D01">
              <w:rPr>
                <w:rFonts w:ascii="Times New Roman" w:hAnsi="Times New Roman"/>
                <w:color w:val="000000"/>
                <w:sz w:val="24"/>
                <w:lang w:val="ru-RU"/>
              </w:rPr>
              <w:t xml:space="preserve">Литература второй половины </w:t>
            </w:r>
            <w:r>
              <w:rPr>
                <w:rFonts w:ascii="Times New Roman" w:hAnsi="Times New Roman"/>
                <w:color w:val="000000"/>
                <w:sz w:val="24"/>
              </w:rPr>
              <w:t>XX</w:t>
            </w:r>
            <w:r w:rsidRPr="00612D01">
              <w:rPr>
                <w:rFonts w:ascii="Times New Roman" w:hAnsi="Times New Roman"/>
                <w:color w:val="000000"/>
                <w:sz w:val="24"/>
                <w:lang w:val="ru-RU"/>
              </w:rPr>
              <w:t xml:space="preserve"> – начала </w:t>
            </w:r>
            <w:r>
              <w:rPr>
                <w:rFonts w:ascii="Times New Roman" w:hAnsi="Times New Roman"/>
                <w:color w:val="000000"/>
                <w:sz w:val="24"/>
              </w:rPr>
              <w:t>XXI</w:t>
            </w:r>
            <w:r w:rsidRPr="00612D01">
              <w:rPr>
                <w:rFonts w:ascii="Times New Roman" w:hAnsi="Times New Roman"/>
                <w:color w:val="000000"/>
                <w:sz w:val="24"/>
                <w:lang w:val="ru-RU"/>
              </w:rPr>
              <w:t xml:space="preserve"> в.</w:t>
            </w:r>
          </w:p>
        </w:tc>
      </w:tr>
      <w:tr w:rsidR="00906763" w:rsidRPr="00612D01">
        <w:trPr>
          <w:trHeight w:val="144"/>
          <w:tblCellSpacing w:w="0" w:type="dxa"/>
        </w:trPr>
        <w:tc>
          <w:tcPr>
            <w:tcW w:w="1068" w:type="dxa"/>
            <w:tcMar>
              <w:top w:w="50" w:type="dxa"/>
              <w:left w:w="100" w:type="dxa"/>
            </w:tcMar>
            <w:vAlign w:val="center"/>
          </w:tcPr>
          <w:p w:rsidR="00906763" w:rsidRDefault="00612D01">
            <w:pPr>
              <w:spacing w:after="0" w:line="336" w:lineRule="auto"/>
              <w:ind w:left="228"/>
              <w:jc w:val="center"/>
            </w:pPr>
            <w:r>
              <w:rPr>
                <w:rFonts w:ascii="Times New Roman" w:hAnsi="Times New Roman"/>
                <w:color w:val="000000"/>
                <w:sz w:val="24"/>
              </w:rPr>
              <w:t>3.1</w:t>
            </w:r>
          </w:p>
        </w:tc>
        <w:tc>
          <w:tcPr>
            <w:tcW w:w="13448" w:type="dxa"/>
            <w:tcMar>
              <w:top w:w="50" w:type="dxa"/>
              <w:left w:w="100" w:type="dxa"/>
            </w:tcMar>
            <w:vAlign w:val="center"/>
          </w:tcPr>
          <w:p w:rsidR="00906763" w:rsidRPr="00612D01" w:rsidRDefault="00612D01">
            <w:pPr>
              <w:spacing w:after="0" w:line="336" w:lineRule="auto"/>
              <w:ind w:left="228"/>
              <w:jc w:val="both"/>
              <w:rPr>
                <w:lang w:val="ru-RU"/>
              </w:rPr>
            </w:pPr>
            <w:r w:rsidRPr="00612D01">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612D01">
              <w:rPr>
                <w:rFonts w:ascii="Times New Roman" w:hAnsi="Times New Roman"/>
                <w:color w:val="000000"/>
                <w:sz w:val="24"/>
                <w:lang w:val="ru-RU"/>
              </w:rPr>
              <w:t xml:space="preserve"> – начала </w:t>
            </w:r>
            <w:r>
              <w:rPr>
                <w:rFonts w:ascii="Times New Roman" w:hAnsi="Times New Roman"/>
                <w:color w:val="000000"/>
                <w:sz w:val="24"/>
              </w:rPr>
              <w:t>XXI</w:t>
            </w:r>
            <w:r w:rsidRPr="00612D01">
              <w:rPr>
                <w:rFonts w:ascii="Times New Roman" w:hAnsi="Times New Roman"/>
                <w:color w:val="000000"/>
                <w:sz w:val="24"/>
                <w:lang w:val="ru-RU"/>
              </w:rPr>
              <w:t xml:space="preserve"> в. Рассказы, повести, романы (по одному произведению не менее чем </w:t>
            </w:r>
            <w:r w:rsidRPr="00612D01">
              <w:rPr>
                <w:rFonts w:ascii="Times New Roman" w:hAnsi="Times New Roman"/>
                <w:color w:val="000000"/>
                <w:sz w:val="24"/>
                <w:lang w:val="ru-RU"/>
              </w:rPr>
              <w:t>двух прозаиков по выбору). Например, Ф.А. Абрамов (повесть «Пелагея»); Ч.Т. Айтматов (повесть «Белый пароход»); В.П. Астафьев (повествование в рассказах «Царь-рыба» (фрагменты); В.И. Белов (рассказы «На родине», «Бобришный угор»); Ф.А. Искандер (роман в ра</w:t>
            </w:r>
            <w:r w:rsidRPr="00612D01">
              <w:rPr>
                <w:rFonts w:ascii="Times New Roman" w:hAnsi="Times New Roman"/>
                <w:color w:val="000000"/>
                <w:sz w:val="24"/>
                <w:lang w:val="ru-RU"/>
              </w:rPr>
              <w:t>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w:t>
            </w:r>
          </w:p>
        </w:tc>
      </w:tr>
      <w:tr w:rsidR="00906763" w:rsidRPr="00612D01">
        <w:trPr>
          <w:trHeight w:val="144"/>
          <w:tblCellSpacing w:w="0" w:type="dxa"/>
        </w:trPr>
        <w:tc>
          <w:tcPr>
            <w:tcW w:w="1068" w:type="dxa"/>
            <w:tcMar>
              <w:top w:w="50" w:type="dxa"/>
              <w:left w:w="100" w:type="dxa"/>
            </w:tcMar>
            <w:vAlign w:val="center"/>
          </w:tcPr>
          <w:p w:rsidR="00906763" w:rsidRDefault="00612D01">
            <w:pPr>
              <w:spacing w:after="0" w:line="336" w:lineRule="auto"/>
              <w:ind w:left="228"/>
              <w:jc w:val="center"/>
            </w:pPr>
            <w:r>
              <w:rPr>
                <w:rFonts w:ascii="Times New Roman" w:hAnsi="Times New Roman"/>
                <w:color w:val="000000"/>
                <w:sz w:val="24"/>
              </w:rPr>
              <w:t>3.2</w:t>
            </w:r>
          </w:p>
        </w:tc>
        <w:tc>
          <w:tcPr>
            <w:tcW w:w="13448" w:type="dxa"/>
            <w:tcMar>
              <w:top w:w="50" w:type="dxa"/>
              <w:left w:w="100" w:type="dxa"/>
            </w:tcMar>
            <w:vAlign w:val="center"/>
          </w:tcPr>
          <w:p w:rsidR="00906763" w:rsidRPr="00612D01" w:rsidRDefault="00612D01">
            <w:pPr>
              <w:spacing w:after="0" w:line="336" w:lineRule="auto"/>
              <w:ind w:left="228"/>
              <w:jc w:val="both"/>
              <w:rPr>
                <w:lang w:val="ru-RU"/>
              </w:rPr>
            </w:pPr>
            <w:r w:rsidRPr="00612D01">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612D01">
              <w:rPr>
                <w:rFonts w:ascii="Times New Roman" w:hAnsi="Times New Roman"/>
                <w:color w:val="000000"/>
                <w:sz w:val="24"/>
                <w:lang w:val="ru-RU"/>
              </w:rPr>
              <w:t xml:space="preserve"> – начала </w:t>
            </w:r>
            <w:r>
              <w:rPr>
                <w:rFonts w:ascii="Times New Roman" w:hAnsi="Times New Roman"/>
                <w:color w:val="000000"/>
                <w:sz w:val="24"/>
              </w:rPr>
              <w:t>XXI</w:t>
            </w:r>
            <w:r w:rsidRPr="00612D01">
              <w:rPr>
                <w:rFonts w:ascii="Times New Roman" w:hAnsi="Times New Roman"/>
                <w:color w:val="000000"/>
                <w:sz w:val="24"/>
                <w:lang w:val="ru-RU"/>
              </w:rPr>
              <w:t xml:space="preserve"> в. </w:t>
            </w:r>
            <w:r w:rsidRPr="00612D01">
              <w:rPr>
                <w:rFonts w:ascii="Times New Roman" w:hAnsi="Times New Roman"/>
                <w:color w:val="000000"/>
                <w:spacing w:val="-4"/>
                <w:sz w:val="24"/>
                <w:lang w:val="ru-RU"/>
              </w:rPr>
              <w:t>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Ю.П. Кузнецова, А.С. Кушнера, Л.Н. Ма</w:t>
            </w:r>
            <w:r w:rsidRPr="00612D01">
              <w:rPr>
                <w:rFonts w:ascii="Times New Roman" w:hAnsi="Times New Roman"/>
                <w:color w:val="000000"/>
                <w:spacing w:val="-4"/>
                <w:sz w:val="24"/>
                <w:lang w:val="ru-RU"/>
              </w:rPr>
              <w:t>ртынова, Б.Ш. Окуджавы, Р.И. Рождественского, А.А. Тарковского, О.Г. Чухонцева</w:t>
            </w:r>
          </w:p>
        </w:tc>
      </w:tr>
      <w:tr w:rsidR="00906763" w:rsidRPr="00612D01">
        <w:trPr>
          <w:trHeight w:val="144"/>
          <w:tblCellSpacing w:w="0" w:type="dxa"/>
        </w:trPr>
        <w:tc>
          <w:tcPr>
            <w:tcW w:w="1068" w:type="dxa"/>
            <w:tcMar>
              <w:top w:w="50" w:type="dxa"/>
              <w:left w:w="100" w:type="dxa"/>
            </w:tcMar>
            <w:vAlign w:val="center"/>
          </w:tcPr>
          <w:p w:rsidR="00906763" w:rsidRDefault="00612D01">
            <w:pPr>
              <w:spacing w:after="0" w:line="336" w:lineRule="auto"/>
              <w:ind w:left="228"/>
              <w:jc w:val="center"/>
            </w:pPr>
            <w:r>
              <w:rPr>
                <w:rFonts w:ascii="Times New Roman" w:hAnsi="Times New Roman"/>
                <w:color w:val="000000"/>
                <w:sz w:val="24"/>
              </w:rPr>
              <w:t>3.3</w:t>
            </w:r>
          </w:p>
        </w:tc>
        <w:tc>
          <w:tcPr>
            <w:tcW w:w="13448" w:type="dxa"/>
            <w:tcMar>
              <w:top w:w="50" w:type="dxa"/>
              <w:left w:w="100" w:type="dxa"/>
            </w:tcMar>
            <w:vAlign w:val="center"/>
          </w:tcPr>
          <w:p w:rsidR="00906763" w:rsidRPr="00612D01" w:rsidRDefault="00612D01">
            <w:pPr>
              <w:spacing w:after="0" w:line="336" w:lineRule="auto"/>
              <w:ind w:left="228"/>
              <w:jc w:val="both"/>
              <w:rPr>
                <w:lang w:val="ru-RU"/>
              </w:rPr>
            </w:pPr>
            <w:r w:rsidRPr="00612D01">
              <w:rPr>
                <w:rFonts w:ascii="Times New Roman" w:hAnsi="Times New Roman"/>
                <w:color w:val="000000"/>
                <w:sz w:val="24"/>
                <w:lang w:val="ru-RU"/>
              </w:rPr>
              <w:t xml:space="preserve">Драматургия второй половины </w:t>
            </w:r>
            <w:r>
              <w:rPr>
                <w:rFonts w:ascii="Times New Roman" w:hAnsi="Times New Roman"/>
                <w:color w:val="000000"/>
                <w:sz w:val="24"/>
              </w:rPr>
              <w:t>XX</w:t>
            </w:r>
            <w:r w:rsidRPr="00612D01">
              <w:rPr>
                <w:rFonts w:ascii="Times New Roman" w:hAnsi="Times New Roman"/>
                <w:color w:val="000000"/>
                <w:sz w:val="24"/>
                <w:lang w:val="ru-RU"/>
              </w:rPr>
              <w:t xml:space="preserve"> – начала </w:t>
            </w:r>
            <w:r>
              <w:rPr>
                <w:rFonts w:ascii="Times New Roman" w:hAnsi="Times New Roman"/>
                <w:color w:val="000000"/>
                <w:sz w:val="24"/>
              </w:rPr>
              <w:t>XXI</w:t>
            </w:r>
            <w:r w:rsidRPr="00612D01">
              <w:rPr>
                <w:rFonts w:ascii="Times New Roman" w:hAnsi="Times New Roman"/>
                <w:color w:val="000000"/>
                <w:sz w:val="24"/>
                <w:lang w:val="ru-RU"/>
              </w:rPr>
              <w:t xml:space="preserve"> в. Пьесы (произведение одного из драматургов по выбору). Например, А.Н. Арбузов («Иркутская история»); А.В. Вампилов («Старший с</w:t>
            </w:r>
            <w:r w:rsidRPr="00612D01">
              <w:rPr>
                <w:rFonts w:ascii="Times New Roman" w:hAnsi="Times New Roman"/>
                <w:color w:val="000000"/>
                <w:sz w:val="24"/>
                <w:lang w:val="ru-RU"/>
              </w:rPr>
              <w:t>ын»)</w:t>
            </w:r>
          </w:p>
        </w:tc>
      </w:tr>
      <w:tr w:rsidR="00906763" w:rsidRPr="00612D01">
        <w:trPr>
          <w:trHeight w:val="144"/>
          <w:tblCellSpacing w:w="0" w:type="dxa"/>
        </w:trPr>
        <w:tc>
          <w:tcPr>
            <w:tcW w:w="1068" w:type="dxa"/>
            <w:tcMar>
              <w:top w:w="50" w:type="dxa"/>
              <w:left w:w="100" w:type="dxa"/>
            </w:tcMar>
            <w:vAlign w:val="center"/>
          </w:tcPr>
          <w:p w:rsidR="00906763" w:rsidRDefault="00612D01">
            <w:pPr>
              <w:spacing w:after="0" w:line="336" w:lineRule="auto"/>
              <w:ind w:left="228"/>
              <w:jc w:val="center"/>
            </w:pPr>
            <w:r>
              <w:rPr>
                <w:rFonts w:ascii="Times New Roman" w:hAnsi="Times New Roman"/>
                <w:color w:val="000000"/>
                <w:sz w:val="24"/>
              </w:rPr>
              <w:t>4</w:t>
            </w:r>
          </w:p>
        </w:tc>
        <w:tc>
          <w:tcPr>
            <w:tcW w:w="13448" w:type="dxa"/>
            <w:tcMar>
              <w:top w:w="50" w:type="dxa"/>
              <w:left w:w="100" w:type="dxa"/>
            </w:tcMar>
            <w:vAlign w:val="center"/>
          </w:tcPr>
          <w:p w:rsidR="00906763" w:rsidRPr="00612D01" w:rsidRDefault="00612D01">
            <w:pPr>
              <w:spacing w:after="0" w:line="336" w:lineRule="auto"/>
              <w:ind w:left="228"/>
              <w:jc w:val="both"/>
              <w:rPr>
                <w:lang w:val="ru-RU"/>
              </w:rPr>
            </w:pPr>
            <w:r w:rsidRPr="00612D01">
              <w:rPr>
                <w:rFonts w:ascii="Times New Roman" w:hAnsi="Times New Roman"/>
                <w:color w:val="000000"/>
                <w:sz w:val="24"/>
                <w:lang w:val="ru-RU"/>
              </w:rPr>
              <w:t xml:space="preserve">Литература народов России. Рассказы, повести, стихотворения (одно произведение по выбору). Например, рассказ Ю. Рытхэу «Хранитель огня»; повесть Ю. Шесталова «Синий ветер каслания» и другие; стихотворения Г. Айги, Р. Гамзатова, М. Джалиля, М. </w:t>
            </w:r>
            <w:r w:rsidRPr="00612D01">
              <w:rPr>
                <w:rFonts w:ascii="Times New Roman" w:hAnsi="Times New Roman"/>
                <w:color w:val="000000"/>
                <w:sz w:val="24"/>
                <w:lang w:val="ru-RU"/>
              </w:rPr>
              <w:t>Карима, Д. Кугультинова, К. Кулиева</w:t>
            </w:r>
          </w:p>
        </w:tc>
      </w:tr>
      <w:tr w:rsidR="00906763">
        <w:trPr>
          <w:trHeight w:val="144"/>
          <w:tblCellSpacing w:w="0" w:type="dxa"/>
        </w:trPr>
        <w:tc>
          <w:tcPr>
            <w:tcW w:w="1068" w:type="dxa"/>
            <w:tcMar>
              <w:top w:w="50" w:type="dxa"/>
              <w:left w:w="100" w:type="dxa"/>
            </w:tcMar>
            <w:vAlign w:val="center"/>
          </w:tcPr>
          <w:p w:rsidR="00906763" w:rsidRDefault="00612D01">
            <w:pPr>
              <w:spacing w:after="0" w:line="336" w:lineRule="auto"/>
              <w:ind w:left="228"/>
              <w:jc w:val="center"/>
            </w:pPr>
            <w:r>
              <w:rPr>
                <w:rFonts w:ascii="Times New Roman" w:hAnsi="Times New Roman"/>
                <w:color w:val="000000"/>
                <w:sz w:val="24"/>
              </w:rPr>
              <w:t>5</w:t>
            </w:r>
          </w:p>
        </w:tc>
        <w:tc>
          <w:tcPr>
            <w:tcW w:w="13448" w:type="dxa"/>
            <w:tcMar>
              <w:top w:w="50" w:type="dxa"/>
              <w:left w:w="100" w:type="dxa"/>
            </w:tcMar>
            <w:vAlign w:val="center"/>
          </w:tcPr>
          <w:p w:rsidR="00906763" w:rsidRDefault="00612D01">
            <w:pPr>
              <w:spacing w:after="0" w:line="336" w:lineRule="auto"/>
              <w:ind w:left="228"/>
              <w:jc w:val="both"/>
            </w:pPr>
            <w:r>
              <w:rPr>
                <w:rFonts w:ascii="Times New Roman" w:hAnsi="Times New Roman"/>
                <w:color w:val="000000"/>
                <w:sz w:val="24"/>
              </w:rPr>
              <w:t>Зарубежная литература</w:t>
            </w:r>
          </w:p>
        </w:tc>
      </w:tr>
      <w:tr w:rsidR="00906763" w:rsidRPr="00612D01">
        <w:trPr>
          <w:trHeight w:val="144"/>
          <w:tblCellSpacing w:w="0" w:type="dxa"/>
        </w:trPr>
        <w:tc>
          <w:tcPr>
            <w:tcW w:w="1068" w:type="dxa"/>
            <w:tcMar>
              <w:top w:w="50" w:type="dxa"/>
              <w:left w:w="100" w:type="dxa"/>
            </w:tcMar>
            <w:vAlign w:val="center"/>
          </w:tcPr>
          <w:p w:rsidR="00906763" w:rsidRDefault="00612D01">
            <w:pPr>
              <w:spacing w:after="0" w:line="336" w:lineRule="auto"/>
              <w:ind w:left="228"/>
              <w:jc w:val="center"/>
            </w:pPr>
            <w:r>
              <w:rPr>
                <w:rFonts w:ascii="Times New Roman" w:hAnsi="Times New Roman"/>
                <w:color w:val="000000"/>
                <w:sz w:val="24"/>
              </w:rPr>
              <w:t>5.1</w:t>
            </w:r>
          </w:p>
        </w:tc>
        <w:tc>
          <w:tcPr>
            <w:tcW w:w="13448" w:type="dxa"/>
            <w:tcMar>
              <w:top w:w="50" w:type="dxa"/>
              <w:left w:w="100" w:type="dxa"/>
            </w:tcMar>
            <w:vAlign w:val="center"/>
          </w:tcPr>
          <w:p w:rsidR="00906763" w:rsidRPr="00612D01" w:rsidRDefault="00612D01">
            <w:pPr>
              <w:spacing w:after="0" w:line="336" w:lineRule="auto"/>
              <w:ind w:left="228"/>
              <w:jc w:val="both"/>
              <w:rPr>
                <w:lang w:val="ru-RU"/>
              </w:rPr>
            </w:pPr>
            <w:r w:rsidRPr="00612D01">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612D01">
              <w:rPr>
                <w:rFonts w:ascii="Times New Roman" w:hAnsi="Times New Roman"/>
                <w:color w:val="000000"/>
                <w:sz w:val="24"/>
                <w:lang w:val="ru-RU"/>
              </w:rPr>
              <w:t xml:space="preserve"> в. (одно произведение по выбору). Например, произведения Р. Брэдбери «451 градус по Фаренгейту»; Э.М. Ремарка «Три </w:t>
            </w:r>
            <w:r w:rsidRPr="00612D01">
              <w:rPr>
                <w:rFonts w:ascii="Times New Roman" w:hAnsi="Times New Roman"/>
                <w:color w:val="000000"/>
                <w:sz w:val="24"/>
                <w:lang w:val="ru-RU"/>
              </w:rPr>
              <w:lastRenderedPageBreak/>
              <w:t xml:space="preserve">товарища»; Д. Сэлинджера «Над пропастью во ржи»; Г. </w:t>
            </w:r>
            <w:r w:rsidRPr="00612D01">
              <w:rPr>
                <w:rFonts w:ascii="Times New Roman" w:hAnsi="Times New Roman"/>
                <w:color w:val="000000"/>
                <w:sz w:val="24"/>
                <w:lang w:val="ru-RU"/>
              </w:rPr>
              <w:t>Уэллса «Машина времени»; Э. Хемингуэя «Старик и море»</w:t>
            </w:r>
          </w:p>
        </w:tc>
      </w:tr>
      <w:tr w:rsidR="00906763">
        <w:trPr>
          <w:trHeight w:val="144"/>
          <w:tblCellSpacing w:w="0" w:type="dxa"/>
        </w:trPr>
        <w:tc>
          <w:tcPr>
            <w:tcW w:w="1068" w:type="dxa"/>
            <w:tcMar>
              <w:top w:w="50" w:type="dxa"/>
              <w:left w:w="100" w:type="dxa"/>
            </w:tcMar>
            <w:vAlign w:val="center"/>
          </w:tcPr>
          <w:p w:rsidR="00906763" w:rsidRDefault="00612D01">
            <w:pPr>
              <w:spacing w:after="0" w:line="336" w:lineRule="auto"/>
              <w:ind w:left="228"/>
              <w:jc w:val="center"/>
            </w:pPr>
            <w:r>
              <w:rPr>
                <w:rFonts w:ascii="Times New Roman" w:hAnsi="Times New Roman"/>
                <w:color w:val="000000"/>
                <w:sz w:val="24"/>
              </w:rPr>
              <w:lastRenderedPageBreak/>
              <w:t>5.2</w:t>
            </w:r>
          </w:p>
        </w:tc>
        <w:tc>
          <w:tcPr>
            <w:tcW w:w="13448" w:type="dxa"/>
            <w:tcMar>
              <w:top w:w="50" w:type="dxa"/>
              <w:left w:w="100" w:type="dxa"/>
            </w:tcMar>
            <w:vAlign w:val="center"/>
          </w:tcPr>
          <w:p w:rsidR="00906763" w:rsidRDefault="00612D01">
            <w:pPr>
              <w:spacing w:after="0" w:line="336" w:lineRule="auto"/>
              <w:ind w:left="228"/>
              <w:jc w:val="both"/>
            </w:pPr>
            <w:r w:rsidRPr="00612D01">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612D01">
              <w:rPr>
                <w:rFonts w:ascii="Times New Roman" w:hAnsi="Times New Roman"/>
                <w:color w:val="000000"/>
                <w:sz w:val="24"/>
                <w:lang w:val="ru-RU"/>
              </w:rPr>
              <w:t xml:space="preserve"> в. (не менее двух стихотворений одного из поэтов по выбору). </w:t>
            </w:r>
            <w:r>
              <w:rPr>
                <w:rFonts w:ascii="Times New Roman" w:hAnsi="Times New Roman"/>
                <w:color w:val="000000"/>
                <w:sz w:val="24"/>
              </w:rPr>
              <w:t>Например, стихотворения Г. Аполлинера, Т.С. Элиота</w:t>
            </w:r>
          </w:p>
        </w:tc>
      </w:tr>
      <w:tr w:rsidR="00906763" w:rsidRPr="00612D01">
        <w:trPr>
          <w:trHeight w:val="144"/>
          <w:tblCellSpacing w:w="0" w:type="dxa"/>
        </w:trPr>
        <w:tc>
          <w:tcPr>
            <w:tcW w:w="1068" w:type="dxa"/>
            <w:tcMar>
              <w:top w:w="50" w:type="dxa"/>
              <w:left w:w="100" w:type="dxa"/>
            </w:tcMar>
            <w:vAlign w:val="center"/>
          </w:tcPr>
          <w:p w:rsidR="00906763" w:rsidRDefault="00612D01">
            <w:pPr>
              <w:spacing w:after="0" w:line="336" w:lineRule="auto"/>
              <w:ind w:left="228"/>
              <w:jc w:val="center"/>
            </w:pPr>
            <w:r>
              <w:rPr>
                <w:rFonts w:ascii="Times New Roman" w:hAnsi="Times New Roman"/>
                <w:color w:val="000000"/>
                <w:sz w:val="24"/>
              </w:rPr>
              <w:t>5.3</w:t>
            </w:r>
          </w:p>
        </w:tc>
        <w:tc>
          <w:tcPr>
            <w:tcW w:w="13448" w:type="dxa"/>
            <w:tcMar>
              <w:top w:w="50" w:type="dxa"/>
              <w:left w:w="100" w:type="dxa"/>
            </w:tcMar>
            <w:vAlign w:val="center"/>
          </w:tcPr>
          <w:p w:rsidR="00906763" w:rsidRPr="00612D01" w:rsidRDefault="00612D01">
            <w:pPr>
              <w:spacing w:after="0" w:line="336" w:lineRule="auto"/>
              <w:ind w:left="228"/>
              <w:jc w:val="both"/>
              <w:rPr>
                <w:lang w:val="ru-RU"/>
              </w:rPr>
            </w:pPr>
            <w:r w:rsidRPr="00612D01">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612D01">
              <w:rPr>
                <w:rFonts w:ascii="Times New Roman" w:hAnsi="Times New Roman"/>
                <w:color w:val="000000"/>
                <w:sz w:val="24"/>
                <w:lang w:val="ru-RU"/>
              </w:rPr>
              <w:t xml:space="preserve"> в. (одно произведение по выбору).</w:t>
            </w:r>
            <w:r w:rsidRPr="00612D01">
              <w:rPr>
                <w:rFonts w:ascii="Times New Roman" w:hAnsi="Times New Roman"/>
                <w:color w:val="000000"/>
                <w:sz w:val="24"/>
                <w:lang w:val="ru-RU"/>
              </w:rPr>
              <w:t xml:space="preserve"> Например, пьесы Б. Брехта «Мамаша Кураж и её дети»; М. Метерлинка «Синяя птица»; О. Уайльда «Идеальный муж»; Т. Уильямса «Трамвай «Желание»; Б. Шоу «Пигмалион»</w:t>
            </w:r>
          </w:p>
        </w:tc>
      </w:tr>
    </w:tbl>
    <w:p w:rsidR="00906763" w:rsidRPr="00612D01" w:rsidRDefault="00906763">
      <w:pPr>
        <w:rPr>
          <w:lang w:val="ru-RU"/>
        </w:rPr>
        <w:sectPr w:rsidR="00906763" w:rsidRPr="00612D01">
          <w:pgSz w:w="11906" w:h="16383"/>
          <w:pgMar w:top="1134" w:right="850" w:bottom="1134" w:left="1701" w:header="720" w:footer="720" w:gutter="0"/>
          <w:cols w:space="720"/>
        </w:sectPr>
      </w:pPr>
      <w:bookmarkStart w:id="50" w:name="block-61469079"/>
    </w:p>
    <w:p w:rsidR="00612D01" w:rsidRPr="00612D01" w:rsidRDefault="00612D01" w:rsidP="00612D01">
      <w:pPr>
        <w:spacing w:after="0"/>
        <w:ind w:left="120"/>
        <w:rPr>
          <w:lang w:val="ru-RU"/>
        </w:rPr>
      </w:pPr>
      <w:bookmarkStart w:id="51" w:name="block-34807409"/>
      <w:bookmarkEnd w:id="50"/>
      <w:r w:rsidRPr="00612D01">
        <w:rPr>
          <w:rFonts w:ascii="Times New Roman" w:hAnsi="Times New Roman"/>
          <w:b/>
          <w:sz w:val="28"/>
          <w:lang w:val="ru-RU"/>
        </w:rPr>
        <w:lastRenderedPageBreak/>
        <w:t>УЧЕБНО-МЕТОДИЧЕСКОЕ ОБЕСПЕЧЕНИЕ ОБРАЗОВАТЕЛЬНОГО ПРОЦЕССА</w:t>
      </w:r>
    </w:p>
    <w:p w:rsidR="00612D01" w:rsidRPr="00612D01" w:rsidRDefault="00612D01" w:rsidP="00612D01">
      <w:pPr>
        <w:spacing w:after="0" w:line="480" w:lineRule="auto"/>
        <w:ind w:left="120"/>
        <w:rPr>
          <w:lang w:val="ru-RU"/>
        </w:rPr>
      </w:pPr>
      <w:r w:rsidRPr="00612D01">
        <w:rPr>
          <w:rFonts w:ascii="Times New Roman" w:hAnsi="Times New Roman"/>
          <w:b/>
          <w:sz w:val="28"/>
          <w:lang w:val="ru-RU"/>
        </w:rPr>
        <w:t>ОБЯЗАТЕЛЬНЫЕ УЧЕБНЫЕ МАТЕРИАЛЫ ДЛЯ УЧЕНИКА</w:t>
      </w:r>
    </w:p>
    <w:p w:rsidR="00612D01" w:rsidRPr="00612D01" w:rsidRDefault="00612D01" w:rsidP="00612D01">
      <w:pPr>
        <w:spacing w:after="0" w:line="360" w:lineRule="auto"/>
        <w:ind w:left="120"/>
        <w:rPr>
          <w:rFonts w:ascii="Times New Roman" w:hAnsi="Times New Roman" w:cs="Times New Roman"/>
          <w:sz w:val="28"/>
          <w:szCs w:val="28"/>
          <w:lang w:val="ru-RU"/>
        </w:rPr>
      </w:pPr>
      <w:r w:rsidRPr="00612D01">
        <w:rPr>
          <w:rFonts w:ascii="Times New Roman" w:hAnsi="Times New Roman" w:cs="Times New Roman"/>
          <w:sz w:val="28"/>
          <w:szCs w:val="28"/>
          <w:lang w:val="ru-RU"/>
        </w:rPr>
        <w:t>• Литература (в 2 частях), 10 класс/ Лебедев Ю.В., Акционерное общество</w:t>
      </w:r>
    </w:p>
    <w:p w:rsidR="00612D01" w:rsidRPr="00612D01" w:rsidRDefault="00612D01" w:rsidP="00612D01">
      <w:pPr>
        <w:spacing w:after="0" w:line="360" w:lineRule="auto"/>
        <w:ind w:left="120"/>
        <w:rPr>
          <w:rFonts w:ascii="Times New Roman" w:hAnsi="Times New Roman" w:cs="Times New Roman"/>
          <w:sz w:val="28"/>
          <w:szCs w:val="28"/>
          <w:lang w:val="ru-RU"/>
        </w:rPr>
      </w:pPr>
      <w:r w:rsidRPr="00612D01">
        <w:rPr>
          <w:rFonts w:ascii="Times New Roman" w:hAnsi="Times New Roman" w:cs="Times New Roman"/>
          <w:sz w:val="28"/>
          <w:szCs w:val="28"/>
          <w:lang w:val="ru-RU"/>
        </w:rPr>
        <w:t>«Издательство «Просвещение»</w:t>
      </w:r>
    </w:p>
    <w:p w:rsidR="00612D01" w:rsidRPr="00612D01" w:rsidRDefault="00612D01" w:rsidP="00612D01">
      <w:pPr>
        <w:spacing w:after="0" w:line="360" w:lineRule="auto"/>
        <w:ind w:left="120"/>
        <w:rPr>
          <w:rFonts w:ascii="Times New Roman" w:hAnsi="Times New Roman" w:cs="Times New Roman"/>
          <w:sz w:val="28"/>
          <w:szCs w:val="28"/>
          <w:lang w:val="ru-RU"/>
        </w:rPr>
      </w:pPr>
      <w:r w:rsidRPr="00612D01">
        <w:rPr>
          <w:rFonts w:ascii="Times New Roman" w:hAnsi="Times New Roman" w:cs="Times New Roman"/>
          <w:sz w:val="28"/>
          <w:szCs w:val="28"/>
          <w:lang w:val="ru-RU"/>
        </w:rPr>
        <w:t>• Литература (в 2 частях), 11 класс/ Михайлов О.Н., Шайтанов И.О.,</w:t>
      </w:r>
    </w:p>
    <w:p w:rsidR="00612D01" w:rsidRPr="00612D01" w:rsidRDefault="00612D01" w:rsidP="00612D01">
      <w:pPr>
        <w:spacing w:after="0" w:line="360" w:lineRule="auto"/>
        <w:ind w:left="120"/>
        <w:rPr>
          <w:rFonts w:ascii="Times New Roman" w:hAnsi="Times New Roman" w:cs="Times New Roman"/>
          <w:sz w:val="28"/>
          <w:szCs w:val="28"/>
          <w:lang w:val="ru-RU"/>
        </w:rPr>
      </w:pPr>
      <w:r w:rsidRPr="00612D01">
        <w:rPr>
          <w:rFonts w:ascii="Times New Roman" w:hAnsi="Times New Roman" w:cs="Times New Roman"/>
          <w:sz w:val="28"/>
          <w:szCs w:val="28"/>
          <w:lang w:val="ru-RU"/>
        </w:rPr>
        <w:t>Чалмаев В.А. и другие; под редакцией Журавлева В.П., Акционерное</w:t>
      </w:r>
    </w:p>
    <w:p w:rsidR="00612D01" w:rsidRPr="00612D01" w:rsidRDefault="00612D01" w:rsidP="00612D01">
      <w:pPr>
        <w:spacing w:after="0" w:line="360" w:lineRule="auto"/>
        <w:ind w:left="120"/>
        <w:rPr>
          <w:rFonts w:ascii="Times New Roman" w:hAnsi="Times New Roman" w:cs="Times New Roman"/>
          <w:sz w:val="28"/>
          <w:szCs w:val="28"/>
          <w:lang w:val="ru-RU"/>
        </w:rPr>
      </w:pPr>
      <w:r w:rsidRPr="00612D01">
        <w:rPr>
          <w:rFonts w:ascii="Times New Roman" w:hAnsi="Times New Roman" w:cs="Times New Roman"/>
          <w:sz w:val="28"/>
          <w:szCs w:val="28"/>
          <w:lang w:val="ru-RU"/>
        </w:rPr>
        <w:t>общество «Издательство «Просвещение»</w:t>
      </w:r>
    </w:p>
    <w:p w:rsidR="00612D01" w:rsidRPr="00612D01" w:rsidRDefault="00612D01" w:rsidP="00612D01">
      <w:pPr>
        <w:spacing w:after="0" w:line="480" w:lineRule="auto"/>
        <w:ind w:left="120"/>
        <w:rPr>
          <w:color w:val="FF0000"/>
          <w:lang w:val="ru-RU"/>
        </w:rPr>
      </w:pPr>
    </w:p>
    <w:p w:rsidR="00612D01" w:rsidRPr="00612D01" w:rsidRDefault="00612D01" w:rsidP="00612D01">
      <w:pPr>
        <w:spacing w:after="0"/>
        <w:ind w:left="120"/>
        <w:rPr>
          <w:color w:val="FF0000"/>
          <w:lang w:val="ru-RU"/>
        </w:rPr>
      </w:pPr>
    </w:p>
    <w:p w:rsidR="00612D01" w:rsidRPr="00612D01" w:rsidRDefault="00612D01" w:rsidP="00612D01">
      <w:pPr>
        <w:spacing w:after="0" w:line="480" w:lineRule="auto"/>
        <w:ind w:left="120"/>
        <w:rPr>
          <w:lang w:val="ru-RU"/>
        </w:rPr>
      </w:pPr>
      <w:r w:rsidRPr="00612D01">
        <w:rPr>
          <w:rFonts w:ascii="Times New Roman" w:hAnsi="Times New Roman"/>
          <w:b/>
          <w:sz w:val="28"/>
          <w:lang w:val="ru-RU"/>
        </w:rPr>
        <w:t>МЕТОДИЧЕСКИЕ МАТЕРИАЛЫ ДЛЯ УЧИТЕЛЯ</w:t>
      </w:r>
    </w:p>
    <w:p w:rsidR="00612D01" w:rsidRPr="008D610C" w:rsidRDefault="00612D01" w:rsidP="00612D01">
      <w:pPr>
        <w:pStyle w:val="ae"/>
        <w:numPr>
          <w:ilvl w:val="0"/>
          <w:numId w:val="35"/>
        </w:numPr>
        <w:spacing w:after="0" w:line="360" w:lineRule="auto"/>
        <w:rPr>
          <w:rFonts w:ascii="Times New Roman" w:hAnsi="Times New Roman" w:cs="Times New Roman"/>
          <w:sz w:val="28"/>
          <w:szCs w:val="28"/>
        </w:rPr>
      </w:pPr>
      <w:r w:rsidRPr="008D610C">
        <w:rPr>
          <w:rFonts w:ascii="Times New Roman" w:hAnsi="Times New Roman" w:cs="Times New Roman"/>
          <w:sz w:val="28"/>
          <w:szCs w:val="28"/>
        </w:rPr>
        <w:t>Бахтин М. М. Проблемы поэтики Достоевского. М., Художественная</w:t>
      </w:r>
    </w:p>
    <w:p w:rsidR="00612D01" w:rsidRDefault="00612D01" w:rsidP="00612D01">
      <w:pPr>
        <w:spacing w:after="0" w:line="360" w:lineRule="auto"/>
        <w:ind w:left="120"/>
        <w:rPr>
          <w:rFonts w:ascii="Times New Roman" w:hAnsi="Times New Roman" w:cs="Times New Roman"/>
          <w:sz w:val="28"/>
          <w:szCs w:val="28"/>
        </w:rPr>
      </w:pPr>
      <w:r w:rsidRPr="008D610C">
        <w:rPr>
          <w:rFonts w:ascii="Times New Roman" w:hAnsi="Times New Roman" w:cs="Times New Roman"/>
          <w:sz w:val="28"/>
          <w:szCs w:val="28"/>
        </w:rPr>
        <w:t>литература, 1979</w:t>
      </w:r>
      <w:r w:rsidRPr="008D610C">
        <w:t>.</w:t>
      </w:r>
    </w:p>
    <w:p w:rsidR="00612D01" w:rsidRPr="008D610C" w:rsidRDefault="00612D01" w:rsidP="00612D01">
      <w:pPr>
        <w:pStyle w:val="ae"/>
        <w:numPr>
          <w:ilvl w:val="0"/>
          <w:numId w:val="35"/>
        </w:numPr>
        <w:spacing w:after="0" w:line="360" w:lineRule="auto"/>
        <w:rPr>
          <w:rFonts w:ascii="Times New Roman" w:hAnsi="Times New Roman" w:cs="Times New Roman"/>
          <w:sz w:val="28"/>
          <w:szCs w:val="28"/>
        </w:rPr>
      </w:pPr>
      <w:r w:rsidRPr="008D610C">
        <w:rPr>
          <w:rFonts w:ascii="Times New Roman" w:hAnsi="Times New Roman" w:cs="Times New Roman"/>
          <w:sz w:val="28"/>
          <w:szCs w:val="28"/>
        </w:rPr>
        <w:t>Бочаров С.Г. Роман Л.Н. Толстого “Война и мир”. М., Художественная</w:t>
      </w:r>
    </w:p>
    <w:p w:rsidR="00612D01" w:rsidRDefault="00612D01" w:rsidP="00612D01">
      <w:pPr>
        <w:spacing w:after="0" w:line="360" w:lineRule="auto"/>
        <w:ind w:left="120"/>
        <w:rPr>
          <w:rFonts w:ascii="Times New Roman" w:hAnsi="Times New Roman" w:cs="Times New Roman"/>
          <w:sz w:val="28"/>
          <w:szCs w:val="28"/>
        </w:rPr>
      </w:pPr>
      <w:r w:rsidRPr="008D610C">
        <w:rPr>
          <w:rFonts w:ascii="Times New Roman" w:hAnsi="Times New Roman" w:cs="Times New Roman"/>
          <w:sz w:val="28"/>
          <w:szCs w:val="28"/>
        </w:rPr>
        <w:t>литература, 2001.</w:t>
      </w:r>
    </w:p>
    <w:p w:rsidR="00612D01" w:rsidRDefault="00612D01" w:rsidP="00612D01">
      <w:pPr>
        <w:pStyle w:val="ae"/>
        <w:numPr>
          <w:ilvl w:val="0"/>
          <w:numId w:val="35"/>
        </w:numPr>
        <w:spacing w:after="0" w:line="360" w:lineRule="auto"/>
        <w:rPr>
          <w:rFonts w:ascii="Times New Roman" w:hAnsi="Times New Roman" w:cs="Times New Roman"/>
          <w:sz w:val="28"/>
          <w:szCs w:val="28"/>
        </w:rPr>
      </w:pPr>
      <w:r w:rsidRPr="008D610C">
        <w:rPr>
          <w:rFonts w:ascii="Times New Roman" w:hAnsi="Times New Roman" w:cs="Times New Roman"/>
          <w:sz w:val="28"/>
          <w:szCs w:val="28"/>
        </w:rPr>
        <w:t>Бойко М.Н. Лирика Некрасова. М., Наука, 2003.</w:t>
      </w:r>
    </w:p>
    <w:p w:rsidR="00612D01" w:rsidRDefault="00612D01" w:rsidP="00612D01">
      <w:pPr>
        <w:pStyle w:val="ae"/>
        <w:numPr>
          <w:ilvl w:val="0"/>
          <w:numId w:val="35"/>
        </w:numPr>
        <w:spacing w:after="0" w:line="360" w:lineRule="auto"/>
        <w:rPr>
          <w:rFonts w:ascii="Times New Roman" w:hAnsi="Times New Roman" w:cs="Times New Roman"/>
          <w:sz w:val="28"/>
          <w:szCs w:val="28"/>
        </w:rPr>
      </w:pPr>
      <w:r w:rsidRPr="008D610C">
        <w:rPr>
          <w:rFonts w:ascii="Times New Roman" w:hAnsi="Times New Roman" w:cs="Times New Roman"/>
          <w:sz w:val="28"/>
          <w:szCs w:val="28"/>
        </w:rPr>
        <w:t>Бугров Б.С., Голубков М.М. Русская литература 19-20 вв. В 2-х т. – М, Издательство Московского университета, 2010.</w:t>
      </w:r>
    </w:p>
    <w:p w:rsidR="00612D01" w:rsidRDefault="00612D01" w:rsidP="00612D01">
      <w:pPr>
        <w:pStyle w:val="ae"/>
        <w:numPr>
          <w:ilvl w:val="0"/>
          <w:numId w:val="35"/>
        </w:numPr>
        <w:spacing w:after="0" w:line="360" w:lineRule="auto"/>
        <w:rPr>
          <w:rFonts w:ascii="Times New Roman" w:hAnsi="Times New Roman" w:cs="Times New Roman"/>
          <w:sz w:val="28"/>
          <w:szCs w:val="28"/>
        </w:rPr>
      </w:pPr>
      <w:r w:rsidRPr="008D610C">
        <w:rPr>
          <w:rFonts w:ascii="Times New Roman" w:hAnsi="Times New Roman" w:cs="Times New Roman"/>
          <w:sz w:val="28"/>
          <w:szCs w:val="28"/>
        </w:rPr>
        <w:t>Лотман Л. М. Реализм русской литературы 60-х годов XIX века. М.,</w:t>
      </w:r>
      <w:r>
        <w:rPr>
          <w:rFonts w:ascii="Times New Roman" w:hAnsi="Times New Roman" w:cs="Times New Roman"/>
          <w:sz w:val="28"/>
          <w:szCs w:val="28"/>
        </w:rPr>
        <w:t xml:space="preserve"> </w:t>
      </w:r>
      <w:r w:rsidRPr="008D610C">
        <w:rPr>
          <w:rFonts w:ascii="Times New Roman" w:hAnsi="Times New Roman" w:cs="Times New Roman"/>
          <w:sz w:val="28"/>
          <w:szCs w:val="28"/>
        </w:rPr>
        <w:t>Просвещение, 1998.</w:t>
      </w:r>
    </w:p>
    <w:p w:rsidR="00612D01" w:rsidRDefault="00612D01" w:rsidP="00612D01">
      <w:pPr>
        <w:pStyle w:val="ae"/>
        <w:numPr>
          <w:ilvl w:val="0"/>
          <w:numId w:val="35"/>
        </w:numPr>
        <w:spacing w:after="0" w:line="360" w:lineRule="auto"/>
        <w:rPr>
          <w:rFonts w:ascii="Times New Roman" w:hAnsi="Times New Roman" w:cs="Times New Roman"/>
          <w:sz w:val="28"/>
          <w:szCs w:val="28"/>
        </w:rPr>
      </w:pPr>
      <w:r w:rsidRPr="008D610C">
        <w:rPr>
          <w:rFonts w:ascii="Times New Roman" w:hAnsi="Times New Roman" w:cs="Times New Roman"/>
          <w:sz w:val="28"/>
          <w:szCs w:val="28"/>
        </w:rPr>
        <w:t>Озеров Ю.А. Экзаменационное сочинение на литературную тему.-М.:Школа-Пресс,1995</w:t>
      </w:r>
      <w:r>
        <w:rPr>
          <w:rFonts w:ascii="Times New Roman" w:hAnsi="Times New Roman" w:cs="Times New Roman"/>
          <w:sz w:val="28"/>
          <w:szCs w:val="28"/>
        </w:rPr>
        <w:t>.</w:t>
      </w:r>
    </w:p>
    <w:p w:rsidR="00612D01" w:rsidRPr="008D610C" w:rsidRDefault="00612D01" w:rsidP="00612D01">
      <w:pPr>
        <w:pStyle w:val="ae"/>
        <w:numPr>
          <w:ilvl w:val="0"/>
          <w:numId w:val="35"/>
        </w:numPr>
        <w:spacing w:after="0" w:line="360" w:lineRule="auto"/>
        <w:rPr>
          <w:rFonts w:ascii="Times New Roman" w:hAnsi="Times New Roman" w:cs="Times New Roman"/>
          <w:sz w:val="28"/>
          <w:szCs w:val="28"/>
        </w:rPr>
      </w:pPr>
      <w:r w:rsidRPr="00540551">
        <w:rPr>
          <w:rFonts w:ascii="Times New Roman" w:hAnsi="Times New Roman" w:cs="Times New Roman"/>
          <w:sz w:val="28"/>
          <w:szCs w:val="28"/>
        </w:rPr>
        <w:t>Русская литература 20 века. – М., - Центр «Московский лицей» 2000.</w:t>
      </w:r>
    </w:p>
    <w:p w:rsidR="00612D01" w:rsidRDefault="00612D01" w:rsidP="00612D01">
      <w:pPr>
        <w:pStyle w:val="ae"/>
        <w:numPr>
          <w:ilvl w:val="0"/>
          <w:numId w:val="35"/>
        </w:numPr>
        <w:spacing w:after="0" w:line="360" w:lineRule="auto"/>
        <w:rPr>
          <w:rFonts w:ascii="Times New Roman" w:hAnsi="Times New Roman" w:cs="Times New Roman"/>
          <w:sz w:val="28"/>
          <w:szCs w:val="28"/>
        </w:rPr>
      </w:pPr>
      <w:r w:rsidRPr="00540551">
        <w:rPr>
          <w:rFonts w:ascii="Times New Roman" w:hAnsi="Times New Roman" w:cs="Times New Roman"/>
          <w:sz w:val="28"/>
          <w:szCs w:val="28"/>
        </w:rPr>
        <w:t>Страшнов С.Л. Русская поэзия 20 века. Книга для учителя. – М., Просвещение, 2006.</w:t>
      </w:r>
    </w:p>
    <w:p w:rsidR="00612D01" w:rsidRPr="00612D01" w:rsidRDefault="00612D01" w:rsidP="00612D01">
      <w:pPr>
        <w:spacing w:after="0" w:line="360" w:lineRule="auto"/>
        <w:rPr>
          <w:rFonts w:ascii="Times New Roman" w:hAnsi="Times New Roman" w:cs="Times New Roman"/>
          <w:sz w:val="28"/>
          <w:szCs w:val="28"/>
          <w:lang w:val="ru-RU"/>
        </w:rPr>
      </w:pPr>
    </w:p>
    <w:p w:rsidR="00612D01" w:rsidRPr="00612D01" w:rsidRDefault="00612D01" w:rsidP="00612D01">
      <w:pPr>
        <w:spacing w:after="0" w:line="360" w:lineRule="auto"/>
        <w:rPr>
          <w:rFonts w:ascii="Times New Roman" w:hAnsi="Times New Roman" w:cs="Times New Roman"/>
          <w:sz w:val="28"/>
          <w:szCs w:val="28"/>
          <w:lang w:val="ru-RU"/>
        </w:rPr>
      </w:pPr>
    </w:p>
    <w:p w:rsidR="00612D01" w:rsidRPr="00612D01" w:rsidRDefault="00612D01" w:rsidP="00612D01">
      <w:pPr>
        <w:spacing w:after="0" w:line="360" w:lineRule="auto"/>
        <w:rPr>
          <w:rFonts w:ascii="Times New Roman" w:hAnsi="Times New Roman" w:cs="Times New Roman"/>
          <w:sz w:val="28"/>
          <w:szCs w:val="28"/>
          <w:lang w:val="ru-RU"/>
        </w:rPr>
      </w:pPr>
    </w:p>
    <w:p w:rsidR="00612D01" w:rsidRPr="00612D01" w:rsidRDefault="00612D01" w:rsidP="00612D01">
      <w:pPr>
        <w:spacing w:after="0" w:line="480" w:lineRule="auto"/>
        <w:ind w:left="120"/>
        <w:rPr>
          <w:rFonts w:ascii="Times New Roman" w:hAnsi="Times New Roman"/>
          <w:b/>
          <w:sz w:val="28"/>
          <w:lang w:val="ru-RU"/>
        </w:rPr>
      </w:pPr>
      <w:r w:rsidRPr="00612D01">
        <w:rPr>
          <w:rFonts w:ascii="Times New Roman" w:hAnsi="Times New Roman"/>
          <w:b/>
          <w:sz w:val="28"/>
          <w:lang w:val="ru-RU"/>
        </w:rPr>
        <w:lastRenderedPageBreak/>
        <w:t>ЦИФРОВЫЕ ОБРАЗОВАТЕЛЬНЫЕ РЕСУРСЫ И РЕСУРСЫ СЕТИ ИНТЕРНЕТ</w:t>
      </w:r>
    </w:p>
    <w:p w:rsidR="00612D01" w:rsidRPr="00612D01" w:rsidRDefault="00612D01" w:rsidP="00612D01">
      <w:pPr>
        <w:spacing w:after="0" w:line="480" w:lineRule="auto"/>
        <w:ind w:left="120"/>
        <w:rPr>
          <w:rFonts w:ascii="Times New Roman" w:hAnsi="Times New Roman" w:cs="Times New Roman"/>
          <w:bCs/>
          <w:sz w:val="28"/>
          <w:szCs w:val="28"/>
          <w:lang w:val="ru-RU"/>
        </w:rPr>
      </w:pPr>
      <w:r w:rsidRPr="00612D01">
        <w:rPr>
          <w:rFonts w:ascii="Times New Roman" w:hAnsi="Times New Roman" w:cs="Times New Roman"/>
          <w:bCs/>
          <w:sz w:val="28"/>
          <w:szCs w:val="28"/>
          <w:lang w:val="ru-RU"/>
        </w:rPr>
        <w:t xml:space="preserve">1 .Коллекция «Русская и зарубежная литература для школы» Российского общеобразовательного портала </w:t>
      </w:r>
      <w:hyperlink r:id="rId256" w:history="1">
        <w:r w:rsidRPr="00310876">
          <w:rPr>
            <w:rStyle w:val="a4"/>
            <w:rFonts w:ascii="Times New Roman" w:hAnsi="Times New Roman" w:cs="Times New Roman"/>
            <w:sz w:val="28"/>
            <w:szCs w:val="28"/>
          </w:rPr>
          <w:t>http</w:t>
        </w:r>
        <w:r w:rsidRPr="00612D01">
          <w:rPr>
            <w:rStyle w:val="a4"/>
            <w:rFonts w:ascii="Times New Roman" w:hAnsi="Times New Roman" w:cs="Times New Roman"/>
            <w:sz w:val="28"/>
            <w:szCs w:val="28"/>
            <w:lang w:val="ru-RU"/>
          </w:rPr>
          <w:t>://</w:t>
        </w:r>
        <w:r w:rsidRPr="00310876">
          <w:rPr>
            <w:rStyle w:val="a4"/>
            <w:rFonts w:ascii="Times New Roman" w:hAnsi="Times New Roman" w:cs="Times New Roman"/>
            <w:sz w:val="28"/>
            <w:szCs w:val="28"/>
          </w:rPr>
          <w:t>litera</w:t>
        </w:r>
        <w:r w:rsidRPr="00612D01">
          <w:rPr>
            <w:rStyle w:val="a4"/>
            <w:rFonts w:ascii="Times New Roman" w:hAnsi="Times New Roman" w:cs="Times New Roman"/>
            <w:sz w:val="28"/>
            <w:szCs w:val="28"/>
            <w:lang w:val="ru-RU"/>
          </w:rPr>
          <w:t>.</w:t>
        </w:r>
        <w:r w:rsidRPr="00310876">
          <w:rPr>
            <w:rStyle w:val="a4"/>
            <w:rFonts w:ascii="Times New Roman" w:hAnsi="Times New Roman" w:cs="Times New Roman"/>
            <w:sz w:val="28"/>
            <w:szCs w:val="28"/>
          </w:rPr>
          <w:t>edu</w:t>
        </w:r>
        <w:r w:rsidRPr="00612D01">
          <w:rPr>
            <w:rStyle w:val="a4"/>
            <w:rFonts w:ascii="Times New Roman" w:hAnsi="Times New Roman" w:cs="Times New Roman"/>
            <w:sz w:val="28"/>
            <w:szCs w:val="28"/>
            <w:lang w:val="ru-RU"/>
          </w:rPr>
          <w:t>.</w:t>
        </w:r>
        <w:r w:rsidRPr="00310876">
          <w:rPr>
            <w:rStyle w:val="a4"/>
            <w:rFonts w:ascii="Times New Roman" w:hAnsi="Times New Roman" w:cs="Times New Roman"/>
            <w:sz w:val="28"/>
            <w:szCs w:val="28"/>
          </w:rPr>
          <w:t>ru</w:t>
        </w:r>
      </w:hyperlink>
      <w:r w:rsidRPr="00612D01">
        <w:rPr>
          <w:rFonts w:ascii="Times New Roman" w:hAnsi="Times New Roman" w:cs="Times New Roman"/>
          <w:bCs/>
          <w:sz w:val="28"/>
          <w:szCs w:val="28"/>
          <w:lang w:val="ru-RU"/>
        </w:rPr>
        <w:t xml:space="preserve"> </w:t>
      </w:r>
    </w:p>
    <w:p w:rsidR="00612D01" w:rsidRPr="00612D01" w:rsidRDefault="00612D01" w:rsidP="00612D01">
      <w:pPr>
        <w:spacing w:after="0" w:line="480" w:lineRule="auto"/>
        <w:ind w:left="120"/>
        <w:rPr>
          <w:rFonts w:ascii="Times New Roman" w:hAnsi="Times New Roman" w:cs="Times New Roman"/>
          <w:bCs/>
          <w:sz w:val="28"/>
          <w:szCs w:val="28"/>
          <w:lang w:val="ru-RU"/>
        </w:rPr>
      </w:pPr>
      <w:r w:rsidRPr="00612D01">
        <w:rPr>
          <w:rFonts w:ascii="Times New Roman" w:hAnsi="Times New Roman" w:cs="Times New Roman"/>
          <w:bCs/>
          <w:sz w:val="28"/>
          <w:szCs w:val="28"/>
          <w:lang w:val="ru-RU"/>
        </w:rPr>
        <w:t xml:space="preserve">2. Сайт «Я иду на урок литературы» и электронная версия газеты «Литература» </w:t>
      </w:r>
      <w:hyperlink r:id="rId257" w:history="1">
        <w:r w:rsidRPr="00310876">
          <w:rPr>
            <w:rStyle w:val="a4"/>
            <w:rFonts w:ascii="Times New Roman" w:hAnsi="Times New Roman" w:cs="Times New Roman"/>
            <w:sz w:val="28"/>
            <w:szCs w:val="28"/>
          </w:rPr>
          <w:t>http</w:t>
        </w:r>
        <w:r w:rsidRPr="00612D01">
          <w:rPr>
            <w:rStyle w:val="a4"/>
            <w:rFonts w:ascii="Times New Roman" w:hAnsi="Times New Roman" w:cs="Times New Roman"/>
            <w:sz w:val="28"/>
            <w:szCs w:val="28"/>
            <w:lang w:val="ru-RU"/>
          </w:rPr>
          <w:t>://</w:t>
        </w:r>
        <w:r w:rsidRPr="00310876">
          <w:rPr>
            <w:rStyle w:val="a4"/>
            <w:rFonts w:ascii="Times New Roman" w:hAnsi="Times New Roman" w:cs="Times New Roman"/>
            <w:sz w:val="28"/>
            <w:szCs w:val="28"/>
          </w:rPr>
          <w:t>lit</w:t>
        </w:r>
        <w:r w:rsidRPr="00612D01">
          <w:rPr>
            <w:rStyle w:val="a4"/>
            <w:rFonts w:ascii="Times New Roman" w:hAnsi="Times New Roman" w:cs="Times New Roman"/>
            <w:sz w:val="28"/>
            <w:szCs w:val="28"/>
            <w:lang w:val="ru-RU"/>
          </w:rPr>
          <w:t>.1</w:t>
        </w:r>
        <w:r w:rsidRPr="00310876">
          <w:rPr>
            <w:rStyle w:val="a4"/>
            <w:rFonts w:ascii="Times New Roman" w:hAnsi="Times New Roman" w:cs="Times New Roman"/>
            <w:sz w:val="28"/>
            <w:szCs w:val="28"/>
          </w:rPr>
          <w:t>september</w:t>
        </w:r>
        <w:r w:rsidRPr="00612D01">
          <w:rPr>
            <w:rStyle w:val="a4"/>
            <w:rFonts w:ascii="Times New Roman" w:hAnsi="Times New Roman" w:cs="Times New Roman"/>
            <w:sz w:val="28"/>
            <w:szCs w:val="28"/>
            <w:lang w:val="ru-RU"/>
          </w:rPr>
          <w:t>.</w:t>
        </w:r>
        <w:r w:rsidRPr="00310876">
          <w:rPr>
            <w:rStyle w:val="a4"/>
            <w:rFonts w:ascii="Times New Roman" w:hAnsi="Times New Roman" w:cs="Times New Roman"/>
            <w:sz w:val="28"/>
            <w:szCs w:val="28"/>
          </w:rPr>
          <w:t>ru</w:t>
        </w:r>
      </w:hyperlink>
      <w:r w:rsidRPr="00612D01">
        <w:rPr>
          <w:rFonts w:ascii="Times New Roman" w:hAnsi="Times New Roman" w:cs="Times New Roman"/>
          <w:bCs/>
          <w:sz w:val="28"/>
          <w:szCs w:val="28"/>
          <w:lang w:val="ru-RU"/>
        </w:rPr>
        <w:t xml:space="preserve"> </w:t>
      </w:r>
    </w:p>
    <w:p w:rsidR="00612D01" w:rsidRPr="00612D01" w:rsidRDefault="00612D01" w:rsidP="00612D01">
      <w:pPr>
        <w:spacing w:after="0" w:line="480" w:lineRule="auto"/>
        <w:ind w:left="120"/>
        <w:rPr>
          <w:rFonts w:ascii="Times New Roman" w:hAnsi="Times New Roman" w:cs="Times New Roman"/>
          <w:bCs/>
          <w:sz w:val="28"/>
          <w:szCs w:val="28"/>
          <w:lang w:val="ru-RU"/>
        </w:rPr>
      </w:pPr>
      <w:r w:rsidRPr="00612D01">
        <w:rPr>
          <w:rFonts w:ascii="Times New Roman" w:hAnsi="Times New Roman" w:cs="Times New Roman"/>
          <w:bCs/>
          <w:sz w:val="28"/>
          <w:szCs w:val="28"/>
          <w:lang w:val="ru-RU"/>
        </w:rPr>
        <w:t xml:space="preserve">3. Всероссийская олимпиада школьников по литературе </w:t>
      </w:r>
      <w:hyperlink r:id="rId258" w:history="1">
        <w:r w:rsidRPr="00310876">
          <w:rPr>
            <w:rStyle w:val="a4"/>
            <w:rFonts w:ascii="Times New Roman" w:hAnsi="Times New Roman" w:cs="Times New Roman"/>
            <w:sz w:val="28"/>
            <w:szCs w:val="28"/>
          </w:rPr>
          <w:t>http</w:t>
        </w:r>
        <w:r w:rsidRPr="00612D01">
          <w:rPr>
            <w:rStyle w:val="a4"/>
            <w:rFonts w:ascii="Times New Roman" w:hAnsi="Times New Roman" w:cs="Times New Roman"/>
            <w:sz w:val="28"/>
            <w:szCs w:val="28"/>
            <w:lang w:val="ru-RU"/>
          </w:rPr>
          <w:t>://</w:t>
        </w:r>
        <w:r w:rsidRPr="00310876">
          <w:rPr>
            <w:rStyle w:val="a4"/>
            <w:rFonts w:ascii="Times New Roman" w:hAnsi="Times New Roman" w:cs="Times New Roman"/>
            <w:sz w:val="28"/>
            <w:szCs w:val="28"/>
          </w:rPr>
          <w:t>lit</w:t>
        </w:r>
        <w:r w:rsidRPr="00612D01">
          <w:rPr>
            <w:rStyle w:val="a4"/>
            <w:rFonts w:ascii="Times New Roman" w:hAnsi="Times New Roman" w:cs="Times New Roman"/>
            <w:sz w:val="28"/>
            <w:szCs w:val="28"/>
            <w:lang w:val="ru-RU"/>
          </w:rPr>
          <w:t>.</w:t>
        </w:r>
        <w:r w:rsidRPr="00310876">
          <w:rPr>
            <w:rStyle w:val="a4"/>
            <w:rFonts w:ascii="Times New Roman" w:hAnsi="Times New Roman" w:cs="Times New Roman"/>
            <w:sz w:val="28"/>
            <w:szCs w:val="28"/>
          </w:rPr>
          <w:t>rusolymp</w:t>
        </w:r>
        <w:r w:rsidRPr="00612D01">
          <w:rPr>
            <w:rStyle w:val="a4"/>
            <w:rFonts w:ascii="Times New Roman" w:hAnsi="Times New Roman" w:cs="Times New Roman"/>
            <w:sz w:val="28"/>
            <w:szCs w:val="28"/>
            <w:lang w:val="ru-RU"/>
          </w:rPr>
          <w:t>.</w:t>
        </w:r>
        <w:r w:rsidRPr="00310876">
          <w:rPr>
            <w:rStyle w:val="a4"/>
            <w:rFonts w:ascii="Times New Roman" w:hAnsi="Times New Roman" w:cs="Times New Roman"/>
            <w:sz w:val="28"/>
            <w:szCs w:val="28"/>
          </w:rPr>
          <w:t>ru</w:t>
        </w:r>
      </w:hyperlink>
      <w:r w:rsidRPr="00612D01">
        <w:rPr>
          <w:rFonts w:ascii="Times New Roman" w:hAnsi="Times New Roman" w:cs="Times New Roman"/>
          <w:bCs/>
          <w:sz w:val="28"/>
          <w:szCs w:val="28"/>
          <w:lang w:val="ru-RU"/>
        </w:rPr>
        <w:t xml:space="preserve">   4. Методика преподавания литературы </w:t>
      </w:r>
      <w:hyperlink r:id="rId259" w:history="1">
        <w:r w:rsidRPr="00310876">
          <w:rPr>
            <w:rStyle w:val="a4"/>
            <w:rFonts w:ascii="Times New Roman" w:hAnsi="Times New Roman" w:cs="Times New Roman"/>
            <w:sz w:val="28"/>
            <w:szCs w:val="28"/>
          </w:rPr>
          <w:t>http</w:t>
        </w:r>
        <w:r w:rsidRPr="00612D01">
          <w:rPr>
            <w:rStyle w:val="a4"/>
            <w:rFonts w:ascii="Times New Roman" w:hAnsi="Times New Roman" w:cs="Times New Roman"/>
            <w:sz w:val="28"/>
            <w:szCs w:val="28"/>
            <w:lang w:val="ru-RU"/>
          </w:rPr>
          <w:t>://</w:t>
        </w:r>
        <w:r w:rsidRPr="00310876">
          <w:rPr>
            <w:rStyle w:val="a4"/>
            <w:rFonts w:ascii="Times New Roman" w:hAnsi="Times New Roman" w:cs="Times New Roman"/>
            <w:sz w:val="28"/>
            <w:szCs w:val="28"/>
          </w:rPr>
          <w:t>metlit</w:t>
        </w:r>
        <w:r w:rsidRPr="00612D01">
          <w:rPr>
            <w:rStyle w:val="a4"/>
            <w:rFonts w:ascii="Times New Roman" w:hAnsi="Times New Roman" w:cs="Times New Roman"/>
            <w:sz w:val="28"/>
            <w:szCs w:val="28"/>
            <w:lang w:val="ru-RU"/>
          </w:rPr>
          <w:t>.</w:t>
        </w:r>
        <w:r w:rsidRPr="00310876">
          <w:rPr>
            <w:rStyle w:val="a4"/>
            <w:rFonts w:ascii="Times New Roman" w:hAnsi="Times New Roman" w:cs="Times New Roman"/>
            <w:sz w:val="28"/>
            <w:szCs w:val="28"/>
          </w:rPr>
          <w:t>nm</w:t>
        </w:r>
        <w:r w:rsidRPr="00612D01">
          <w:rPr>
            <w:rStyle w:val="a4"/>
            <w:rFonts w:ascii="Times New Roman" w:hAnsi="Times New Roman" w:cs="Times New Roman"/>
            <w:sz w:val="28"/>
            <w:szCs w:val="28"/>
            <w:lang w:val="ru-RU"/>
          </w:rPr>
          <w:t>.</w:t>
        </w:r>
        <w:r w:rsidRPr="00310876">
          <w:rPr>
            <w:rStyle w:val="a4"/>
            <w:rFonts w:ascii="Times New Roman" w:hAnsi="Times New Roman" w:cs="Times New Roman"/>
            <w:sz w:val="28"/>
            <w:szCs w:val="28"/>
          </w:rPr>
          <w:t>ru</w:t>
        </w:r>
      </w:hyperlink>
      <w:r w:rsidRPr="00612D01">
        <w:rPr>
          <w:rFonts w:ascii="Times New Roman" w:hAnsi="Times New Roman" w:cs="Times New Roman"/>
          <w:bCs/>
          <w:sz w:val="28"/>
          <w:szCs w:val="28"/>
          <w:lang w:val="ru-RU"/>
        </w:rPr>
        <w:t xml:space="preserve"> </w:t>
      </w:r>
    </w:p>
    <w:p w:rsidR="00612D01" w:rsidRPr="00612D01" w:rsidRDefault="00612D01" w:rsidP="00612D01">
      <w:pPr>
        <w:spacing w:after="0" w:line="480" w:lineRule="auto"/>
        <w:ind w:left="120"/>
        <w:rPr>
          <w:rFonts w:ascii="Times New Roman" w:hAnsi="Times New Roman" w:cs="Times New Roman"/>
          <w:bCs/>
          <w:sz w:val="28"/>
          <w:szCs w:val="28"/>
          <w:lang w:val="ru-RU"/>
        </w:rPr>
      </w:pPr>
      <w:r w:rsidRPr="00612D01">
        <w:rPr>
          <w:rFonts w:ascii="Times New Roman" w:hAnsi="Times New Roman" w:cs="Times New Roman"/>
          <w:bCs/>
          <w:sz w:val="28"/>
          <w:szCs w:val="28"/>
          <w:lang w:val="ru-RU"/>
        </w:rPr>
        <w:t xml:space="preserve">5. Методико-литературный сайт «Урок литературы» </w:t>
      </w:r>
      <w:hyperlink r:id="rId260" w:history="1">
        <w:r w:rsidRPr="00310876">
          <w:rPr>
            <w:rStyle w:val="a4"/>
            <w:rFonts w:ascii="Times New Roman" w:hAnsi="Times New Roman" w:cs="Times New Roman"/>
            <w:sz w:val="28"/>
            <w:szCs w:val="28"/>
          </w:rPr>
          <w:t>http</w:t>
        </w:r>
        <w:r w:rsidRPr="00612D01">
          <w:rPr>
            <w:rStyle w:val="a4"/>
            <w:rFonts w:ascii="Times New Roman" w:hAnsi="Times New Roman" w:cs="Times New Roman"/>
            <w:sz w:val="28"/>
            <w:szCs w:val="28"/>
            <w:lang w:val="ru-RU"/>
          </w:rPr>
          <w:t>://</w:t>
        </w:r>
        <w:r w:rsidRPr="00310876">
          <w:rPr>
            <w:rStyle w:val="a4"/>
            <w:rFonts w:ascii="Times New Roman" w:hAnsi="Times New Roman" w:cs="Times New Roman"/>
            <w:sz w:val="28"/>
            <w:szCs w:val="28"/>
          </w:rPr>
          <w:t>mlis</w:t>
        </w:r>
        <w:r w:rsidRPr="00612D01">
          <w:rPr>
            <w:rStyle w:val="a4"/>
            <w:rFonts w:ascii="Times New Roman" w:hAnsi="Times New Roman" w:cs="Times New Roman"/>
            <w:sz w:val="28"/>
            <w:szCs w:val="28"/>
            <w:lang w:val="ru-RU"/>
          </w:rPr>
          <w:t>.</w:t>
        </w:r>
        <w:r w:rsidRPr="00310876">
          <w:rPr>
            <w:rStyle w:val="a4"/>
            <w:rFonts w:ascii="Times New Roman" w:hAnsi="Times New Roman" w:cs="Times New Roman"/>
            <w:sz w:val="28"/>
            <w:szCs w:val="28"/>
          </w:rPr>
          <w:t>fobr</w:t>
        </w:r>
        <w:r w:rsidRPr="00612D01">
          <w:rPr>
            <w:rStyle w:val="a4"/>
            <w:rFonts w:ascii="Times New Roman" w:hAnsi="Times New Roman" w:cs="Times New Roman"/>
            <w:sz w:val="28"/>
            <w:szCs w:val="28"/>
            <w:lang w:val="ru-RU"/>
          </w:rPr>
          <w:t>.</w:t>
        </w:r>
        <w:r w:rsidRPr="00310876">
          <w:rPr>
            <w:rStyle w:val="a4"/>
            <w:rFonts w:ascii="Times New Roman" w:hAnsi="Times New Roman" w:cs="Times New Roman"/>
            <w:sz w:val="28"/>
            <w:szCs w:val="28"/>
          </w:rPr>
          <w:t>ru</w:t>
        </w:r>
      </w:hyperlink>
      <w:r w:rsidRPr="00612D01">
        <w:rPr>
          <w:rFonts w:ascii="Times New Roman" w:hAnsi="Times New Roman" w:cs="Times New Roman"/>
          <w:bCs/>
          <w:sz w:val="28"/>
          <w:szCs w:val="28"/>
          <w:lang w:val="ru-RU"/>
        </w:rPr>
        <w:t xml:space="preserve"> </w:t>
      </w:r>
    </w:p>
    <w:p w:rsidR="00612D01" w:rsidRPr="00612D01" w:rsidRDefault="00612D01" w:rsidP="00612D01">
      <w:pPr>
        <w:spacing w:after="0" w:line="480" w:lineRule="auto"/>
        <w:ind w:left="120"/>
        <w:rPr>
          <w:rFonts w:ascii="Times New Roman" w:hAnsi="Times New Roman" w:cs="Times New Roman"/>
          <w:bCs/>
          <w:sz w:val="28"/>
          <w:szCs w:val="28"/>
          <w:lang w:val="ru-RU"/>
        </w:rPr>
      </w:pPr>
      <w:r w:rsidRPr="00612D01">
        <w:rPr>
          <w:rFonts w:ascii="Times New Roman" w:hAnsi="Times New Roman" w:cs="Times New Roman"/>
          <w:bCs/>
          <w:sz w:val="28"/>
          <w:szCs w:val="28"/>
          <w:lang w:val="ru-RU"/>
        </w:rPr>
        <w:t xml:space="preserve">6. Школьная библиотека: произведения, изучаемые в школьном курсе литературы </w:t>
      </w:r>
      <w:hyperlink r:id="rId261" w:history="1">
        <w:r w:rsidRPr="00310876">
          <w:rPr>
            <w:rStyle w:val="a4"/>
            <w:rFonts w:ascii="Times New Roman" w:hAnsi="Times New Roman" w:cs="Times New Roman"/>
            <w:sz w:val="28"/>
            <w:szCs w:val="28"/>
          </w:rPr>
          <w:t>http</w:t>
        </w:r>
        <w:r w:rsidRPr="00612D01">
          <w:rPr>
            <w:rStyle w:val="a4"/>
            <w:rFonts w:ascii="Times New Roman" w:hAnsi="Times New Roman" w:cs="Times New Roman"/>
            <w:sz w:val="28"/>
            <w:szCs w:val="28"/>
            <w:lang w:val="ru-RU"/>
          </w:rPr>
          <w:t>://</w:t>
        </w:r>
        <w:r w:rsidRPr="00310876">
          <w:rPr>
            <w:rStyle w:val="a4"/>
            <w:rFonts w:ascii="Times New Roman" w:hAnsi="Times New Roman" w:cs="Times New Roman"/>
            <w:sz w:val="28"/>
            <w:szCs w:val="28"/>
          </w:rPr>
          <w:t>lib</w:t>
        </w:r>
        <w:r w:rsidRPr="00612D01">
          <w:rPr>
            <w:rStyle w:val="a4"/>
            <w:rFonts w:ascii="Times New Roman" w:hAnsi="Times New Roman" w:cs="Times New Roman"/>
            <w:sz w:val="28"/>
            <w:szCs w:val="28"/>
            <w:lang w:val="ru-RU"/>
          </w:rPr>
          <w:t>.</w:t>
        </w:r>
        <w:r w:rsidRPr="00310876">
          <w:rPr>
            <w:rStyle w:val="a4"/>
            <w:rFonts w:ascii="Times New Roman" w:hAnsi="Times New Roman" w:cs="Times New Roman"/>
            <w:sz w:val="28"/>
            <w:szCs w:val="28"/>
          </w:rPr>
          <w:t>prosv</w:t>
        </w:r>
        <w:r w:rsidRPr="00612D01">
          <w:rPr>
            <w:rStyle w:val="a4"/>
            <w:rFonts w:ascii="Times New Roman" w:hAnsi="Times New Roman" w:cs="Times New Roman"/>
            <w:sz w:val="28"/>
            <w:szCs w:val="28"/>
            <w:lang w:val="ru-RU"/>
          </w:rPr>
          <w:t>.</w:t>
        </w:r>
        <w:r w:rsidRPr="00310876">
          <w:rPr>
            <w:rStyle w:val="a4"/>
            <w:rFonts w:ascii="Times New Roman" w:hAnsi="Times New Roman" w:cs="Times New Roman"/>
            <w:sz w:val="28"/>
            <w:szCs w:val="28"/>
          </w:rPr>
          <w:t>ru</w:t>
        </w:r>
      </w:hyperlink>
      <w:r w:rsidRPr="00612D01">
        <w:rPr>
          <w:rFonts w:ascii="Times New Roman" w:hAnsi="Times New Roman" w:cs="Times New Roman"/>
          <w:bCs/>
          <w:sz w:val="28"/>
          <w:szCs w:val="28"/>
          <w:lang w:val="ru-RU"/>
        </w:rPr>
        <w:t xml:space="preserve"> </w:t>
      </w:r>
    </w:p>
    <w:p w:rsidR="00612D01" w:rsidRPr="00612D01" w:rsidRDefault="00612D01" w:rsidP="00612D01">
      <w:pPr>
        <w:spacing w:after="0" w:line="480" w:lineRule="auto"/>
        <w:ind w:left="120"/>
        <w:rPr>
          <w:rFonts w:ascii="Times New Roman" w:hAnsi="Times New Roman" w:cs="Times New Roman"/>
          <w:bCs/>
          <w:sz w:val="28"/>
          <w:szCs w:val="28"/>
          <w:lang w:val="ru-RU"/>
        </w:rPr>
      </w:pPr>
      <w:r w:rsidRPr="00612D01">
        <w:rPr>
          <w:rFonts w:ascii="Times New Roman" w:hAnsi="Times New Roman" w:cs="Times New Roman"/>
          <w:bCs/>
          <w:sz w:val="28"/>
          <w:szCs w:val="28"/>
          <w:lang w:val="ru-RU"/>
        </w:rPr>
        <w:t xml:space="preserve">7. Библиотека русской литературы «Классика.ру» </w:t>
      </w:r>
      <w:hyperlink r:id="rId262" w:history="1">
        <w:r w:rsidRPr="00310876">
          <w:rPr>
            <w:rStyle w:val="a4"/>
            <w:rFonts w:ascii="Times New Roman" w:hAnsi="Times New Roman" w:cs="Times New Roman"/>
            <w:sz w:val="28"/>
            <w:szCs w:val="28"/>
          </w:rPr>
          <w:t>http</w:t>
        </w:r>
        <w:r w:rsidRPr="00612D01">
          <w:rPr>
            <w:rStyle w:val="a4"/>
            <w:rFonts w:ascii="Times New Roman" w:hAnsi="Times New Roman" w:cs="Times New Roman"/>
            <w:sz w:val="28"/>
            <w:szCs w:val="28"/>
            <w:lang w:val="ru-RU"/>
          </w:rPr>
          <w:t>://</w:t>
        </w:r>
        <w:r w:rsidRPr="00310876">
          <w:rPr>
            <w:rStyle w:val="a4"/>
            <w:rFonts w:ascii="Times New Roman" w:hAnsi="Times New Roman" w:cs="Times New Roman"/>
            <w:sz w:val="28"/>
            <w:szCs w:val="28"/>
          </w:rPr>
          <w:t>www</w:t>
        </w:r>
        <w:r w:rsidRPr="00612D01">
          <w:rPr>
            <w:rStyle w:val="a4"/>
            <w:rFonts w:ascii="Times New Roman" w:hAnsi="Times New Roman" w:cs="Times New Roman"/>
            <w:sz w:val="28"/>
            <w:szCs w:val="28"/>
            <w:lang w:val="ru-RU"/>
          </w:rPr>
          <w:t>.</w:t>
        </w:r>
        <w:r w:rsidRPr="00310876">
          <w:rPr>
            <w:rStyle w:val="a4"/>
            <w:rFonts w:ascii="Times New Roman" w:hAnsi="Times New Roman" w:cs="Times New Roman"/>
            <w:sz w:val="28"/>
            <w:szCs w:val="28"/>
          </w:rPr>
          <w:t>klassika</w:t>
        </w:r>
        <w:r w:rsidRPr="00612D01">
          <w:rPr>
            <w:rStyle w:val="a4"/>
            <w:rFonts w:ascii="Times New Roman" w:hAnsi="Times New Roman" w:cs="Times New Roman"/>
            <w:sz w:val="28"/>
            <w:szCs w:val="28"/>
            <w:lang w:val="ru-RU"/>
          </w:rPr>
          <w:t>.</w:t>
        </w:r>
        <w:r w:rsidRPr="00310876">
          <w:rPr>
            <w:rStyle w:val="a4"/>
            <w:rFonts w:ascii="Times New Roman" w:hAnsi="Times New Roman" w:cs="Times New Roman"/>
            <w:sz w:val="28"/>
            <w:szCs w:val="28"/>
          </w:rPr>
          <w:t>ru</w:t>
        </w:r>
      </w:hyperlink>
      <w:r w:rsidRPr="00612D01">
        <w:rPr>
          <w:rFonts w:ascii="Times New Roman" w:hAnsi="Times New Roman" w:cs="Times New Roman"/>
          <w:bCs/>
          <w:sz w:val="28"/>
          <w:szCs w:val="28"/>
          <w:lang w:val="ru-RU"/>
        </w:rPr>
        <w:t xml:space="preserve"> </w:t>
      </w:r>
    </w:p>
    <w:p w:rsidR="00612D01" w:rsidRPr="00612D01" w:rsidRDefault="00612D01" w:rsidP="00612D01">
      <w:pPr>
        <w:spacing w:after="0" w:line="480" w:lineRule="auto"/>
        <w:ind w:left="120"/>
        <w:rPr>
          <w:rFonts w:ascii="Times New Roman" w:hAnsi="Times New Roman" w:cs="Times New Roman"/>
          <w:bCs/>
          <w:sz w:val="28"/>
          <w:szCs w:val="28"/>
          <w:lang w:val="ru-RU"/>
        </w:rPr>
      </w:pPr>
      <w:r w:rsidRPr="00612D01">
        <w:rPr>
          <w:rFonts w:ascii="Times New Roman" w:hAnsi="Times New Roman" w:cs="Times New Roman"/>
          <w:bCs/>
          <w:sz w:val="28"/>
          <w:szCs w:val="28"/>
          <w:lang w:val="ru-RU"/>
        </w:rPr>
        <w:t xml:space="preserve">8. Библиотека русской религиозно-философской и художественной литературы «Вехи» </w:t>
      </w:r>
      <w:hyperlink r:id="rId263" w:history="1">
        <w:r w:rsidRPr="00310876">
          <w:rPr>
            <w:rStyle w:val="a4"/>
            <w:rFonts w:ascii="Times New Roman" w:hAnsi="Times New Roman" w:cs="Times New Roman"/>
            <w:sz w:val="28"/>
            <w:szCs w:val="28"/>
          </w:rPr>
          <w:t>http</w:t>
        </w:r>
        <w:r w:rsidRPr="00612D01">
          <w:rPr>
            <w:rStyle w:val="a4"/>
            <w:rFonts w:ascii="Times New Roman" w:hAnsi="Times New Roman" w:cs="Times New Roman"/>
            <w:sz w:val="28"/>
            <w:szCs w:val="28"/>
            <w:lang w:val="ru-RU"/>
          </w:rPr>
          <w:t>://</w:t>
        </w:r>
        <w:r w:rsidRPr="00310876">
          <w:rPr>
            <w:rStyle w:val="a4"/>
            <w:rFonts w:ascii="Times New Roman" w:hAnsi="Times New Roman" w:cs="Times New Roman"/>
            <w:sz w:val="28"/>
            <w:szCs w:val="28"/>
          </w:rPr>
          <w:t>www</w:t>
        </w:r>
        <w:r w:rsidRPr="00612D01">
          <w:rPr>
            <w:rStyle w:val="a4"/>
            <w:rFonts w:ascii="Times New Roman" w:hAnsi="Times New Roman" w:cs="Times New Roman"/>
            <w:sz w:val="28"/>
            <w:szCs w:val="28"/>
            <w:lang w:val="ru-RU"/>
          </w:rPr>
          <w:t>.</w:t>
        </w:r>
        <w:r w:rsidRPr="00310876">
          <w:rPr>
            <w:rStyle w:val="a4"/>
            <w:rFonts w:ascii="Times New Roman" w:hAnsi="Times New Roman" w:cs="Times New Roman"/>
            <w:sz w:val="28"/>
            <w:szCs w:val="28"/>
          </w:rPr>
          <w:t>vehi</w:t>
        </w:r>
        <w:r w:rsidRPr="00612D01">
          <w:rPr>
            <w:rStyle w:val="a4"/>
            <w:rFonts w:ascii="Times New Roman" w:hAnsi="Times New Roman" w:cs="Times New Roman"/>
            <w:sz w:val="28"/>
            <w:szCs w:val="28"/>
            <w:lang w:val="ru-RU"/>
          </w:rPr>
          <w:t>.</w:t>
        </w:r>
        <w:r w:rsidRPr="00310876">
          <w:rPr>
            <w:rStyle w:val="a4"/>
            <w:rFonts w:ascii="Times New Roman" w:hAnsi="Times New Roman" w:cs="Times New Roman"/>
            <w:sz w:val="28"/>
            <w:szCs w:val="28"/>
          </w:rPr>
          <w:t>net</w:t>
        </w:r>
      </w:hyperlink>
      <w:r w:rsidRPr="00612D01">
        <w:rPr>
          <w:rFonts w:ascii="Times New Roman" w:hAnsi="Times New Roman" w:cs="Times New Roman"/>
          <w:bCs/>
          <w:sz w:val="28"/>
          <w:szCs w:val="28"/>
          <w:lang w:val="ru-RU"/>
        </w:rPr>
        <w:t xml:space="preserve"> </w:t>
      </w:r>
    </w:p>
    <w:p w:rsidR="00612D01" w:rsidRPr="00612D01" w:rsidRDefault="00612D01" w:rsidP="00612D01">
      <w:pPr>
        <w:spacing w:after="0" w:line="480" w:lineRule="auto"/>
        <w:ind w:left="120"/>
        <w:rPr>
          <w:rFonts w:ascii="Times New Roman" w:hAnsi="Times New Roman" w:cs="Times New Roman"/>
          <w:bCs/>
          <w:sz w:val="28"/>
          <w:szCs w:val="28"/>
          <w:lang w:val="ru-RU"/>
        </w:rPr>
      </w:pPr>
      <w:r w:rsidRPr="00612D01">
        <w:rPr>
          <w:rFonts w:ascii="Times New Roman" w:hAnsi="Times New Roman" w:cs="Times New Roman"/>
          <w:bCs/>
          <w:sz w:val="28"/>
          <w:szCs w:val="28"/>
          <w:lang w:val="ru-RU"/>
        </w:rPr>
        <w:t xml:space="preserve">9. Библиотека художественной литературы </w:t>
      </w:r>
      <w:r w:rsidRPr="00540551">
        <w:rPr>
          <w:rFonts w:ascii="Times New Roman" w:hAnsi="Times New Roman" w:cs="Times New Roman"/>
          <w:bCs/>
          <w:sz w:val="28"/>
          <w:szCs w:val="28"/>
        </w:rPr>
        <w:t>E</w:t>
      </w:r>
      <w:r w:rsidRPr="00612D01">
        <w:rPr>
          <w:rFonts w:ascii="Times New Roman" w:hAnsi="Times New Roman" w:cs="Times New Roman"/>
          <w:bCs/>
          <w:sz w:val="28"/>
          <w:szCs w:val="28"/>
          <w:lang w:val="ru-RU"/>
        </w:rPr>
        <w:t>-</w:t>
      </w:r>
      <w:r w:rsidRPr="00540551">
        <w:rPr>
          <w:rFonts w:ascii="Times New Roman" w:hAnsi="Times New Roman" w:cs="Times New Roman"/>
          <w:bCs/>
          <w:sz w:val="28"/>
          <w:szCs w:val="28"/>
        </w:rPr>
        <w:t>kniga</w:t>
      </w:r>
      <w:r w:rsidRPr="00612D01">
        <w:rPr>
          <w:rFonts w:ascii="Times New Roman" w:hAnsi="Times New Roman" w:cs="Times New Roman"/>
          <w:bCs/>
          <w:sz w:val="28"/>
          <w:szCs w:val="28"/>
          <w:lang w:val="ru-RU"/>
        </w:rPr>
        <w:t>.</w:t>
      </w:r>
      <w:r w:rsidRPr="00540551">
        <w:rPr>
          <w:rFonts w:ascii="Times New Roman" w:hAnsi="Times New Roman" w:cs="Times New Roman"/>
          <w:bCs/>
          <w:sz w:val="28"/>
          <w:szCs w:val="28"/>
        </w:rPr>
        <w:t>ru</w:t>
      </w:r>
      <w:r w:rsidRPr="00612D01">
        <w:rPr>
          <w:rFonts w:ascii="Times New Roman" w:hAnsi="Times New Roman" w:cs="Times New Roman"/>
          <w:bCs/>
          <w:sz w:val="28"/>
          <w:szCs w:val="28"/>
          <w:lang w:val="ru-RU"/>
        </w:rPr>
        <w:t xml:space="preserve"> </w:t>
      </w:r>
      <w:hyperlink r:id="rId264" w:history="1">
        <w:r w:rsidRPr="00310876">
          <w:rPr>
            <w:rStyle w:val="a4"/>
            <w:rFonts w:ascii="Times New Roman" w:hAnsi="Times New Roman" w:cs="Times New Roman"/>
            <w:sz w:val="28"/>
            <w:szCs w:val="28"/>
          </w:rPr>
          <w:t>http</w:t>
        </w:r>
        <w:r w:rsidRPr="00612D01">
          <w:rPr>
            <w:rStyle w:val="a4"/>
            <w:rFonts w:ascii="Times New Roman" w:hAnsi="Times New Roman" w:cs="Times New Roman"/>
            <w:sz w:val="28"/>
            <w:szCs w:val="28"/>
            <w:lang w:val="ru-RU"/>
          </w:rPr>
          <w:t>://</w:t>
        </w:r>
        <w:r w:rsidRPr="00310876">
          <w:rPr>
            <w:rStyle w:val="a4"/>
            <w:rFonts w:ascii="Times New Roman" w:hAnsi="Times New Roman" w:cs="Times New Roman"/>
            <w:sz w:val="28"/>
            <w:szCs w:val="28"/>
          </w:rPr>
          <w:t>www</w:t>
        </w:r>
        <w:r w:rsidRPr="00612D01">
          <w:rPr>
            <w:rStyle w:val="a4"/>
            <w:rFonts w:ascii="Times New Roman" w:hAnsi="Times New Roman" w:cs="Times New Roman"/>
            <w:sz w:val="28"/>
            <w:szCs w:val="28"/>
            <w:lang w:val="ru-RU"/>
          </w:rPr>
          <w:t>.</w:t>
        </w:r>
        <w:r w:rsidRPr="00310876">
          <w:rPr>
            <w:rStyle w:val="a4"/>
            <w:rFonts w:ascii="Times New Roman" w:hAnsi="Times New Roman" w:cs="Times New Roman"/>
            <w:sz w:val="28"/>
            <w:szCs w:val="28"/>
          </w:rPr>
          <w:t>ekniga</w:t>
        </w:r>
        <w:r w:rsidRPr="00612D01">
          <w:rPr>
            <w:rStyle w:val="a4"/>
            <w:rFonts w:ascii="Times New Roman" w:hAnsi="Times New Roman" w:cs="Times New Roman"/>
            <w:sz w:val="28"/>
            <w:szCs w:val="28"/>
            <w:lang w:val="ru-RU"/>
          </w:rPr>
          <w:t>.</w:t>
        </w:r>
        <w:r w:rsidRPr="00310876">
          <w:rPr>
            <w:rStyle w:val="a4"/>
            <w:rFonts w:ascii="Times New Roman" w:hAnsi="Times New Roman" w:cs="Times New Roman"/>
            <w:sz w:val="28"/>
            <w:szCs w:val="28"/>
          </w:rPr>
          <w:t>ru</w:t>
        </w:r>
      </w:hyperlink>
      <w:r w:rsidRPr="00612D01">
        <w:rPr>
          <w:rFonts w:ascii="Times New Roman" w:hAnsi="Times New Roman" w:cs="Times New Roman"/>
          <w:bCs/>
          <w:sz w:val="28"/>
          <w:szCs w:val="28"/>
          <w:lang w:val="ru-RU"/>
        </w:rPr>
        <w:t xml:space="preserve">  10.Журнальный зал в Русском Журнале: Электронная библиотека современных литературных журналов </w:t>
      </w:r>
      <w:hyperlink r:id="rId265" w:history="1">
        <w:r w:rsidRPr="00310876">
          <w:rPr>
            <w:rStyle w:val="a4"/>
            <w:rFonts w:ascii="Times New Roman" w:hAnsi="Times New Roman" w:cs="Times New Roman"/>
            <w:sz w:val="28"/>
            <w:szCs w:val="28"/>
          </w:rPr>
          <w:t>http</w:t>
        </w:r>
        <w:r w:rsidRPr="00612D01">
          <w:rPr>
            <w:rStyle w:val="a4"/>
            <w:rFonts w:ascii="Times New Roman" w:hAnsi="Times New Roman" w:cs="Times New Roman"/>
            <w:sz w:val="28"/>
            <w:szCs w:val="28"/>
            <w:lang w:val="ru-RU"/>
          </w:rPr>
          <w:t>://</w:t>
        </w:r>
        <w:r w:rsidRPr="00310876">
          <w:rPr>
            <w:rStyle w:val="a4"/>
            <w:rFonts w:ascii="Times New Roman" w:hAnsi="Times New Roman" w:cs="Times New Roman"/>
            <w:sz w:val="28"/>
            <w:szCs w:val="28"/>
          </w:rPr>
          <w:t>magazines</w:t>
        </w:r>
        <w:r w:rsidRPr="00612D01">
          <w:rPr>
            <w:rStyle w:val="a4"/>
            <w:rFonts w:ascii="Times New Roman" w:hAnsi="Times New Roman" w:cs="Times New Roman"/>
            <w:sz w:val="28"/>
            <w:szCs w:val="28"/>
            <w:lang w:val="ru-RU"/>
          </w:rPr>
          <w:t>.</w:t>
        </w:r>
        <w:r w:rsidRPr="00310876">
          <w:rPr>
            <w:rStyle w:val="a4"/>
            <w:rFonts w:ascii="Times New Roman" w:hAnsi="Times New Roman" w:cs="Times New Roman"/>
            <w:sz w:val="28"/>
            <w:szCs w:val="28"/>
          </w:rPr>
          <w:t>russ</w:t>
        </w:r>
        <w:r w:rsidRPr="00612D01">
          <w:rPr>
            <w:rStyle w:val="a4"/>
            <w:rFonts w:ascii="Times New Roman" w:hAnsi="Times New Roman" w:cs="Times New Roman"/>
            <w:sz w:val="28"/>
            <w:szCs w:val="28"/>
            <w:lang w:val="ru-RU"/>
          </w:rPr>
          <w:t>.</w:t>
        </w:r>
        <w:r w:rsidRPr="00310876">
          <w:rPr>
            <w:rStyle w:val="a4"/>
            <w:rFonts w:ascii="Times New Roman" w:hAnsi="Times New Roman" w:cs="Times New Roman"/>
            <w:sz w:val="28"/>
            <w:szCs w:val="28"/>
          </w:rPr>
          <w:t>ru</w:t>
        </w:r>
      </w:hyperlink>
      <w:r w:rsidRPr="00612D01">
        <w:rPr>
          <w:rFonts w:ascii="Times New Roman" w:hAnsi="Times New Roman" w:cs="Times New Roman"/>
          <w:bCs/>
          <w:sz w:val="28"/>
          <w:szCs w:val="28"/>
          <w:lang w:val="ru-RU"/>
        </w:rPr>
        <w:t xml:space="preserve"> </w:t>
      </w:r>
    </w:p>
    <w:p w:rsidR="00612D01" w:rsidRPr="00612D01" w:rsidRDefault="00612D01" w:rsidP="00612D01">
      <w:pPr>
        <w:spacing w:after="0" w:line="480" w:lineRule="auto"/>
        <w:ind w:left="120"/>
        <w:rPr>
          <w:rFonts w:ascii="Times New Roman" w:hAnsi="Times New Roman" w:cs="Times New Roman"/>
          <w:bCs/>
          <w:sz w:val="28"/>
          <w:szCs w:val="28"/>
          <w:lang w:val="ru-RU"/>
        </w:rPr>
      </w:pPr>
      <w:r w:rsidRPr="00612D01">
        <w:rPr>
          <w:rFonts w:ascii="Times New Roman" w:hAnsi="Times New Roman" w:cs="Times New Roman"/>
          <w:bCs/>
          <w:sz w:val="28"/>
          <w:szCs w:val="28"/>
          <w:lang w:val="ru-RU"/>
        </w:rPr>
        <w:t xml:space="preserve">11.Звучащая поэзия: поэтическая аудиобиблиотека </w:t>
      </w:r>
      <w:hyperlink r:id="rId266" w:history="1">
        <w:r w:rsidRPr="00310876">
          <w:rPr>
            <w:rStyle w:val="a4"/>
            <w:rFonts w:ascii="Times New Roman" w:hAnsi="Times New Roman" w:cs="Times New Roman"/>
            <w:sz w:val="28"/>
            <w:szCs w:val="28"/>
          </w:rPr>
          <w:t>http</w:t>
        </w:r>
        <w:r w:rsidRPr="00612D01">
          <w:rPr>
            <w:rStyle w:val="a4"/>
            <w:rFonts w:ascii="Times New Roman" w:hAnsi="Times New Roman" w:cs="Times New Roman"/>
            <w:sz w:val="28"/>
            <w:szCs w:val="28"/>
            <w:lang w:val="ru-RU"/>
          </w:rPr>
          <w:t>://</w:t>
        </w:r>
        <w:r w:rsidRPr="00310876">
          <w:rPr>
            <w:rStyle w:val="a4"/>
            <w:rFonts w:ascii="Times New Roman" w:hAnsi="Times New Roman" w:cs="Times New Roman"/>
            <w:sz w:val="28"/>
            <w:szCs w:val="28"/>
          </w:rPr>
          <w:t>www</w:t>
        </w:r>
        <w:r w:rsidRPr="00612D01">
          <w:rPr>
            <w:rStyle w:val="a4"/>
            <w:rFonts w:ascii="Times New Roman" w:hAnsi="Times New Roman" w:cs="Times New Roman"/>
            <w:sz w:val="28"/>
            <w:szCs w:val="28"/>
            <w:lang w:val="ru-RU"/>
          </w:rPr>
          <w:t>.</w:t>
        </w:r>
        <w:r w:rsidRPr="00310876">
          <w:rPr>
            <w:rStyle w:val="a4"/>
            <w:rFonts w:ascii="Times New Roman" w:hAnsi="Times New Roman" w:cs="Times New Roman"/>
            <w:sz w:val="28"/>
            <w:szCs w:val="28"/>
          </w:rPr>
          <w:t>livepoetry</w:t>
        </w:r>
        <w:r w:rsidRPr="00612D01">
          <w:rPr>
            <w:rStyle w:val="a4"/>
            <w:rFonts w:ascii="Times New Roman" w:hAnsi="Times New Roman" w:cs="Times New Roman"/>
            <w:sz w:val="28"/>
            <w:szCs w:val="28"/>
            <w:lang w:val="ru-RU"/>
          </w:rPr>
          <w:t>.</w:t>
        </w:r>
        <w:r w:rsidRPr="00310876">
          <w:rPr>
            <w:rStyle w:val="a4"/>
            <w:rFonts w:ascii="Times New Roman" w:hAnsi="Times New Roman" w:cs="Times New Roman"/>
            <w:sz w:val="28"/>
            <w:szCs w:val="28"/>
          </w:rPr>
          <w:t>ru</w:t>
        </w:r>
      </w:hyperlink>
      <w:r w:rsidRPr="00612D01">
        <w:rPr>
          <w:rFonts w:ascii="Times New Roman" w:hAnsi="Times New Roman" w:cs="Times New Roman"/>
          <w:bCs/>
          <w:sz w:val="28"/>
          <w:szCs w:val="28"/>
          <w:lang w:val="ru-RU"/>
        </w:rPr>
        <w:t xml:space="preserve">  12. Институт мировой литературы им. А.М. Горького Российской академии наук </w:t>
      </w:r>
      <w:hyperlink r:id="rId267" w:history="1">
        <w:r w:rsidRPr="00310876">
          <w:rPr>
            <w:rStyle w:val="a4"/>
            <w:rFonts w:ascii="Times New Roman" w:hAnsi="Times New Roman" w:cs="Times New Roman"/>
            <w:sz w:val="28"/>
            <w:szCs w:val="28"/>
          </w:rPr>
          <w:t>http</w:t>
        </w:r>
        <w:r w:rsidRPr="00612D01">
          <w:rPr>
            <w:rStyle w:val="a4"/>
            <w:rFonts w:ascii="Times New Roman" w:hAnsi="Times New Roman" w:cs="Times New Roman"/>
            <w:sz w:val="28"/>
            <w:szCs w:val="28"/>
            <w:lang w:val="ru-RU"/>
          </w:rPr>
          <w:t>://</w:t>
        </w:r>
        <w:r w:rsidRPr="00310876">
          <w:rPr>
            <w:rStyle w:val="a4"/>
            <w:rFonts w:ascii="Times New Roman" w:hAnsi="Times New Roman" w:cs="Times New Roman"/>
            <w:sz w:val="28"/>
            <w:szCs w:val="28"/>
          </w:rPr>
          <w:t>www</w:t>
        </w:r>
        <w:r w:rsidRPr="00612D01">
          <w:rPr>
            <w:rStyle w:val="a4"/>
            <w:rFonts w:ascii="Times New Roman" w:hAnsi="Times New Roman" w:cs="Times New Roman"/>
            <w:sz w:val="28"/>
            <w:szCs w:val="28"/>
            <w:lang w:val="ru-RU"/>
          </w:rPr>
          <w:t>.</w:t>
        </w:r>
        <w:r w:rsidRPr="00310876">
          <w:rPr>
            <w:rStyle w:val="a4"/>
            <w:rFonts w:ascii="Times New Roman" w:hAnsi="Times New Roman" w:cs="Times New Roman"/>
            <w:sz w:val="28"/>
            <w:szCs w:val="28"/>
          </w:rPr>
          <w:t>imli</w:t>
        </w:r>
        <w:r w:rsidRPr="00612D01">
          <w:rPr>
            <w:rStyle w:val="a4"/>
            <w:rFonts w:ascii="Times New Roman" w:hAnsi="Times New Roman" w:cs="Times New Roman"/>
            <w:sz w:val="28"/>
            <w:szCs w:val="28"/>
            <w:lang w:val="ru-RU"/>
          </w:rPr>
          <w:t>.</w:t>
        </w:r>
        <w:r w:rsidRPr="00310876">
          <w:rPr>
            <w:rStyle w:val="a4"/>
            <w:rFonts w:ascii="Times New Roman" w:hAnsi="Times New Roman" w:cs="Times New Roman"/>
            <w:sz w:val="28"/>
            <w:szCs w:val="28"/>
          </w:rPr>
          <w:t>ru</w:t>
        </w:r>
      </w:hyperlink>
      <w:r w:rsidRPr="00612D01">
        <w:rPr>
          <w:rFonts w:ascii="Times New Roman" w:hAnsi="Times New Roman" w:cs="Times New Roman"/>
          <w:bCs/>
          <w:sz w:val="28"/>
          <w:szCs w:val="28"/>
          <w:lang w:val="ru-RU"/>
        </w:rPr>
        <w:t xml:space="preserve"> </w:t>
      </w:r>
    </w:p>
    <w:p w:rsidR="00612D01" w:rsidRPr="00612D01" w:rsidRDefault="00612D01" w:rsidP="00612D01">
      <w:pPr>
        <w:spacing w:after="0" w:line="480" w:lineRule="auto"/>
        <w:ind w:left="120"/>
        <w:rPr>
          <w:rFonts w:ascii="Times New Roman" w:hAnsi="Times New Roman" w:cs="Times New Roman"/>
          <w:bCs/>
          <w:sz w:val="28"/>
          <w:szCs w:val="28"/>
          <w:lang w:val="ru-RU"/>
        </w:rPr>
      </w:pPr>
      <w:r w:rsidRPr="00612D01">
        <w:rPr>
          <w:rFonts w:ascii="Times New Roman" w:hAnsi="Times New Roman" w:cs="Times New Roman"/>
          <w:bCs/>
          <w:sz w:val="28"/>
          <w:szCs w:val="28"/>
          <w:lang w:val="ru-RU"/>
        </w:rPr>
        <w:t xml:space="preserve">13.Институт русской литературы (Пушкинский Дом) Российской академии наук </w:t>
      </w:r>
      <w:hyperlink r:id="rId268" w:history="1">
        <w:r w:rsidRPr="00310876">
          <w:rPr>
            <w:rStyle w:val="a4"/>
            <w:rFonts w:ascii="Times New Roman" w:hAnsi="Times New Roman" w:cs="Times New Roman"/>
            <w:sz w:val="28"/>
            <w:szCs w:val="28"/>
          </w:rPr>
          <w:t>http</w:t>
        </w:r>
        <w:r w:rsidRPr="00612D01">
          <w:rPr>
            <w:rStyle w:val="a4"/>
            <w:rFonts w:ascii="Times New Roman" w:hAnsi="Times New Roman" w:cs="Times New Roman"/>
            <w:sz w:val="28"/>
            <w:szCs w:val="28"/>
            <w:lang w:val="ru-RU"/>
          </w:rPr>
          <w:t>://</w:t>
        </w:r>
        <w:r w:rsidRPr="00310876">
          <w:rPr>
            <w:rStyle w:val="a4"/>
            <w:rFonts w:ascii="Times New Roman" w:hAnsi="Times New Roman" w:cs="Times New Roman"/>
            <w:sz w:val="28"/>
            <w:szCs w:val="28"/>
          </w:rPr>
          <w:t>www</w:t>
        </w:r>
        <w:r w:rsidRPr="00612D01">
          <w:rPr>
            <w:rStyle w:val="a4"/>
            <w:rFonts w:ascii="Times New Roman" w:hAnsi="Times New Roman" w:cs="Times New Roman"/>
            <w:sz w:val="28"/>
            <w:szCs w:val="28"/>
            <w:lang w:val="ru-RU"/>
          </w:rPr>
          <w:t>.</w:t>
        </w:r>
        <w:r w:rsidRPr="00310876">
          <w:rPr>
            <w:rStyle w:val="a4"/>
            <w:rFonts w:ascii="Times New Roman" w:hAnsi="Times New Roman" w:cs="Times New Roman"/>
            <w:sz w:val="28"/>
            <w:szCs w:val="28"/>
          </w:rPr>
          <w:t>pushkinskijdom</w:t>
        </w:r>
        <w:r w:rsidRPr="00612D01">
          <w:rPr>
            <w:rStyle w:val="a4"/>
            <w:rFonts w:ascii="Times New Roman" w:hAnsi="Times New Roman" w:cs="Times New Roman"/>
            <w:sz w:val="28"/>
            <w:szCs w:val="28"/>
            <w:lang w:val="ru-RU"/>
          </w:rPr>
          <w:t>.</w:t>
        </w:r>
        <w:r w:rsidRPr="00310876">
          <w:rPr>
            <w:rStyle w:val="a4"/>
            <w:rFonts w:ascii="Times New Roman" w:hAnsi="Times New Roman" w:cs="Times New Roman"/>
            <w:sz w:val="28"/>
            <w:szCs w:val="28"/>
          </w:rPr>
          <w:t>ru</w:t>
        </w:r>
      </w:hyperlink>
      <w:r w:rsidRPr="00612D01">
        <w:rPr>
          <w:rFonts w:ascii="Times New Roman" w:hAnsi="Times New Roman" w:cs="Times New Roman"/>
          <w:bCs/>
          <w:sz w:val="28"/>
          <w:szCs w:val="28"/>
          <w:lang w:val="ru-RU"/>
        </w:rPr>
        <w:t xml:space="preserve"> </w:t>
      </w:r>
    </w:p>
    <w:p w:rsidR="00612D01" w:rsidRPr="00612D01" w:rsidRDefault="00612D01" w:rsidP="00612D01">
      <w:pPr>
        <w:spacing w:after="0" w:line="480" w:lineRule="auto"/>
        <w:ind w:left="120"/>
        <w:rPr>
          <w:rFonts w:ascii="Times New Roman" w:hAnsi="Times New Roman" w:cs="Times New Roman"/>
          <w:bCs/>
          <w:sz w:val="28"/>
          <w:szCs w:val="28"/>
          <w:lang w:val="ru-RU"/>
        </w:rPr>
      </w:pPr>
      <w:r w:rsidRPr="00612D01">
        <w:rPr>
          <w:rFonts w:ascii="Times New Roman" w:hAnsi="Times New Roman" w:cs="Times New Roman"/>
          <w:bCs/>
          <w:sz w:val="28"/>
          <w:szCs w:val="28"/>
          <w:lang w:val="ru-RU"/>
        </w:rPr>
        <w:lastRenderedPageBreak/>
        <w:t>14.Информационно-справочный портал «</w:t>
      </w:r>
      <w:r w:rsidRPr="00540551">
        <w:rPr>
          <w:rFonts w:ascii="Times New Roman" w:hAnsi="Times New Roman" w:cs="Times New Roman"/>
          <w:bCs/>
          <w:sz w:val="28"/>
          <w:szCs w:val="28"/>
        </w:rPr>
        <w:t>Library</w:t>
      </w:r>
      <w:r w:rsidRPr="00612D01">
        <w:rPr>
          <w:rFonts w:ascii="Times New Roman" w:hAnsi="Times New Roman" w:cs="Times New Roman"/>
          <w:bCs/>
          <w:sz w:val="28"/>
          <w:szCs w:val="28"/>
          <w:lang w:val="ru-RU"/>
        </w:rPr>
        <w:t>.</w:t>
      </w:r>
      <w:r w:rsidRPr="00540551">
        <w:rPr>
          <w:rFonts w:ascii="Times New Roman" w:hAnsi="Times New Roman" w:cs="Times New Roman"/>
          <w:bCs/>
          <w:sz w:val="28"/>
          <w:szCs w:val="28"/>
        </w:rPr>
        <w:t>ru</w:t>
      </w:r>
      <w:r w:rsidRPr="00612D01">
        <w:rPr>
          <w:rFonts w:ascii="Times New Roman" w:hAnsi="Times New Roman" w:cs="Times New Roman"/>
          <w:bCs/>
          <w:sz w:val="28"/>
          <w:szCs w:val="28"/>
          <w:lang w:val="ru-RU"/>
        </w:rPr>
        <w:t>»</w:t>
      </w:r>
      <w:r w:rsidRPr="00540551">
        <w:rPr>
          <w:rFonts w:ascii="Times New Roman" w:hAnsi="Times New Roman" w:cs="Times New Roman"/>
          <w:bCs/>
          <w:sz w:val="28"/>
          <w:szCs w:val="28"/>
        </w:rPr>
        <w:t>http</w:t>
      </w:r>
      <w:r w:rsidRPr="00612D01">
        <w:rPr>
          <w:rFonts w:ascii="Times New Roman" w:hAnsi="Times New Roman" w:cs="Times New Roman"/>
          <w:bCs/>
          <w:sz w:val="28"/>
          <w:szCs w:val="28"/>
          <w:lang w:val="ru-RU"/>
        </w:rPr>
        <w:t>://</w:t>
      </w:r>
      <w:r w:rsidRPr="00540551">
        <w:rPr>
          <w:rFonts w:ascii="Times New Roman" w:hAnsi="Times New Roman" w:cs="Times New Roman"/>
          <w:bCs/>
          <w:sz w:val="28"/>
          <w:szCs w:val="28"/>
        </w:rPr>
        <w:t>www</w:t>
      </w:r>
      <w:r w:rsidRPr="00612D01">
        <w:rPr>
          <w:rFonts w:ascii="Times New Roman" w:hAnsi="Times New Roman" w:cs="Times New Roman"/>
          <w:bCs/>
          <w:sz w:val="28"/>
          <w:szCs w:val="28"/>
          <w:lang w:val="ru-RU"/>
        </w:rPr>
        <w:t>.</w:t>
      </w:r>
      <w:r w:rsidRPr="00540551">
        <w:rPr>
          <w:rFonts w:ascii="Times New Roman" w:hAnsi="Times New Roman" w:cs="Times New Roman"/>
          <w:bCs/>
          <w:sz w:val="28"/>
          <w:szCs w:val="28"/>
        </w:rPr>
        <w:t>library</w:t>
      </w:r>
      <w:r w:rsidRPr="00612D01">
        <w:rPr>
          <w:rFonts w:ascii="Times New Roman" w:hAnsi="Times New Roman" w:cs="Times New Roman"/>
          <w:bCs/>
          <w:sz w:val="28"/>
          <w:szCs w:val="28"/>
          <w:lang w:val="ru-RU"/>
        </w:rPr>
        <w:t>.</w:t>
      </w:r>
      <w:r w:rsidRPr="00540551">
        <w:rPr>
          <w:rFonts w:ascii="Times New Roman" w:hAnsi="Times New Roman" w:cs="Times New Roman"/>
          <w:bCs/>
          <w:sz w:val="28"/>
          <w:szCs w:val="28"/>
        </w:rPr>
        <w:t>ru</w:t>
      </w:r>
      <w:r w:rsidRPr="00612D01">
        <w:rPr>
          <w:rFonts w:ascii="Times New Roman" w:hAnsi="Times New Roman" w:cs="Times New Roman"/>
          <w:bCs/>
          <w:sz w:val="28"/>
          <w:szCs w:val="28"/>
          <w:lang w:val="ru-RU"/>
        </w:rPr>
        <w:t xml:space="preserve">  </w:t>
      </w:r>
    </w:p>
    <w:p w:rsidR="00612D01" w:rsidRPr="00612D01" w:rsidRDefault="00612D01" w:rsidP="00612D01">
      <w:pPr>
        <w:spacing w:after="0" w:line="480" w:lineRule="auto"/>
        <w:ind w:left="120"/>
        <w:rPr>
          <w:rFonts w:ascii="Times New Roman" w:hAnsi="Times New Roman" w:cs="Times New Roman"/>
          <w:bCs/>
          <w:sz w:val="28"/>
          <w:szCs w:val="28"/>
          <w:lang w:val="ru-RU"/>
        </w:rPr>
      </w:pPr>
      <w:r w:rsidRPr="00612D01">
        <w:rPr>
          <w:rFonts w:ascii="Times New Roman" w:hAnsi="Times New Roman" w:cs="Times New Roman"/>
          <w:bCs/>
          <w:sz w:val="28"/>
          <w:szCs w:val="28"/>
          <w:lang w:val="ru-RU"/>
        </w:rPr>
        <w:t xml:space="preserve">15. Классика русской литературы в аудиозаписи </w:t>
      </w:r>
      <w:hyperlink r:id="rId269" w:history="1">
        <w:r w:rsidRPr="00310876">
          <w:rPr>
            <w:rStyle w:val="a4"/>
            <w:rFonts w:ascii="Times New Roman" w:hAnsi="Times New Roman" w:cs="Times New Roman"/>
            <w:sz w:val="28"/>
            <w:szCs w:val="28"/>
          </w:rPr>
          <w:t>http</w:t>
        </w:r>
        <w:r w:rsidRPr="00612D01">
          <w:rPr>
            <w:rStyle w:val="a4"/>
            <w:rFonts w:ascii="Times New Roman" w:hAnsi="Times New Roman" w:cs="Times New Roman"/>
            <w:sz w:val="28"/>
            <w:szCs w:val="28"/>
            <w:lang w:val="ru-RU"/>
          </w:rPr>
          <w:t>://</w:t>
        </w:r>
        <w:r w:rsidRPr="00310876">
          <w:rPr>
            <w:rStyle w:val="a4"/>
            <w:rFonts w:ascii="Times New Roman" w:hAnsi="Times New Roman" w:cs="Times New Roman"/>
            <w:sz w:val="28"/>
            <w:szCs w:val="28"/>
          </w:rPr>
          <w:t>www</w:t>
        </w:r>
        <w:r w:rsidRPr="00612D01">
          <w:rPr>
            <w:rStyle w:val="a4"/>
            <w:rFonts w:ascii="Times New Roman" w:hAnsi="Times New Roman" w:cs="Times New Roman"/>
            <w:sz w:val="28"/>
            <w:szCs w:val="28"/>
            <w:lang w:val="ru-RU"/>
          </w:rPr>
          <w:t>.</w:t>
        </w:r>
        <w:r w:rsidRPr="00310876">
          <w:rPr>
            <w:rStyle w:val="a4"/>
            <w:rFonts w:ascii="Times New Roman" w:hAnsi="Times New Roman" w:cs="Times New Roman"/>
            <w:sz w:val="28"/>
            <w:szCs w:val="28"/>
          </w:rPr>
          <w:t>ayguo</w:t>
        </w:r>
        <w:r w:rsidRPr="00612D01">
          <w:rPr>
            <w:rStyle w:val="a4"/>
            <w:rFonts w:ascii="Times New Roman" w:hAnsi="Times New Roman" w:cs="Times New Roman"/>
            <w:sz w:val="28"/>
            <w:szCs w:val="28"/>
            <w:lang w:val="ru-RU"/>
          </w:rPr>
          <w:t>.</w:t>
        </w:r>
        <w:r w:rsidRPr="00310876">
          <w:rPr>
            <w:rStyle w:val="a4"/>
            <w:rFonts w:ascii="Times New Roman" w:hAnsi="Times New Roman" w:cs="Times New Roman"/>
            <w:sz w:val="28"/>
            <w:szCs w:val="28"/>
          </w:rPr>
          <w:t>com</w:t>
        </w:r>
      </w:hyperlink>
    </w:p>
    <w:p w:rsidR="00612D01" w:rsidRPr="00612D01" w:rsidRDefault="00612D01" w:rsidP="00612D01">
      <w:pPr>
        <w:spacing w:after="0" w:line="480" w:lineRule="auto"/>
        <w:ind w:left="120"/>
        <w:rPr>
          <w:rFonts w:ascii="Times New Roman" w:hAnsi="Times New Roman" w:cs="Times New Roman"/>
          <w:bCs/>
          <w:sz w:val="28"/>
          <w:szCs w:val="28"/>
          <w:lang w:val="ru-RU"/>
        </w:rPr>
      </w:pPr>
      <w:r w:rsidRPr="00612D01">
        <w:rPr>
          <w:rFonts w:ascii="Times New Roman" w:hAnsi="Times New Roman" w:cs="Times New Roman"/>
          <w:bCs/>
          <w:sz w:val="28"/>
          <w:szCs w:val="28"/>
          <w:lang w:val="ru-RU"/>
        </w:rPr>
        <w:t xml:space="preserve">  16. Лауреаты Нобелевской премии в области литературы </w:t>
      </w:r>
      <w:hyperlink r:id="rId270" w:history="1">
        <w:r w:rsidRPr="00310876">
          <w:rPr>
            <w:rStyle w:val="a4"/>
            <w:rFonts w:ascii="Times New Roman" w:hAnsi="Times New Roman" w:cs="Times New Roman"/>
            <w:sz w:val="28"/>
            <w:szCs w:val="28"/>
          </w:rPr>
          <w:t>http</w:t>
        </w:r>
        <w:r w:rsidRPr="00612D01">
          <w:rPr>
            <w:rStyle w:val="a4"/>
            <w:rFonts w:ascii="Times New Roman" w:hAnsi="Times New Roman" w:cs="Times New Roman"/>
            <w:sz w:val="28"/>
            <w:szCs w:val="28"/>
            <w:lang w:val="ru-RU"/>
          </w:rPr>
          <w:t>://</w:t>
        </w:r>
        <w:r w:rsidRPr="00310876">
          <w:rPr>
            <w:rStyle w:val="a4"/>
            <w:rFonts w:ascii="Times New Roman" w:hAnsi="Times New Roman" w:cs="Times New Roman"/>
            <w:sz w:val="28"/>
            <w:szCs w:val="28"/>
          </w:rPr>
          <w:t>www</w:t>
        </w:r>
        <w:r w:rsidRPr="00612D01">
          <w:rPr>
            <w:rStyle w:val="a4"/>
            <w:rFonts w:ascii="Times New Roman" w:hAnsi="Times New Roman" w:cs="Times New Roman"/>
            <w:sz w:val="28"/>
            <w:szCs w:val="28"/>
            <w:lang w:val="ru-RU"/>
          </w:rPr>
          <w:t>.</w:t>
        </w:r>
        <w:r w:rsidRPr="00310876">
          <w:rPr>
            <w:rStyle w:val="a4"/>
            <w:rFonts w:ascii="Times New Roman" w:hAnsi="Times New Roman" w:cs="Times New Roman"/>
            <w:sz w:val="28"/>
            <w:szCs w:val="28"/>
          </w:rPr>
          <w:t>noblit</w:t>
        </w:r>
        <w:r w:rsidRPr="00612D01">
          <w:rPr>
            <w:rStyle w:val="a4"/>
            <w:rFonts w:ascii="Times New Roman" w:hAnsi="Times New Roman" w:cs="Times New Roman"/>
            <w:sz w:val="28"/>
            <w:szCs w:val="28"/>
            <w:lang w:val="ru-RU"/>
          </w:rPr>
          <w:t>.</w:t>
        </w:r>
        <w:r w:rsidRPr="00310876">
          <w:rPr>
            <w:rStyle w:val="a4"/>
            <w:rFonts w:ascii="Times New Roman" w:hAnsi="Times New Roman" w:cs="Times New Roman"/>
            <w:sz w:val="28"/>
            <w:szCs w:val="28"/>
          </w:rPr>
          <w:t>ru</w:t>
        </w:r>
      </w:hyperlink>
      <w:r w:rsidRPr="00612D01">
        <w:rPr>
          <w:rFonts w:ascii="Times New Roman" w:hAnsi="Times New Roman" w:cs="Times New Roman"/>
          <w:bCs/>
          <w:sz w:val="28"/>
          <w:szCs w:val="28"/>
          <w:lang w:val="ru-RU"/>
        </w:rPr>
        <w:t xml:space="preserve"> </w:t>
      </w:r>
    </w:p>
    <w:p w:rsidR="00612D01" w:rsidRPr="00612D01" w:rsidRDefault="00612D01" w:rsidP="00612D01">
      <w:pPr>
        <w:spacing w:after="0" w:line="480" w:lineRule="auto"/>
        <w:ind w:left="120"/>
        <w:rPr>
          <w:rFonts w:ascii="Times New Roman" w:hAnsi="Times New Roman" w:cs="Times New Roman"/>
          <w:bCs/>
          <w:sz w:val="28"/>
          <w:szCs w:val="28"/>
          <w:lang w:val="ru-RU"/>
        </w:rPr>
      </w:pPr>
      <w:r w:rsidRPr="00612D01">
        <w:rPr>
          <w:rFonts w:ascii="Times New Roman" w:hAnsi="Times New Roman" w:cs="Times New Roman"/>
          <w:bCs/>
          <w:sz w:val="28"/>
          <w:szCs w:val="28"/>
          <w:lang w:val="ru-RU"/>
        </w:rPr>
        <w:t xml:space="preserve">17. Литературный портал «Точка зрения»: современная литература в Интернете </w:t>
      </w:r>
      <w:hyperlink r:id="rId271" w:history="1">
        <w:r w:rsidRPr="00310876">
          <w:rPr>
            <w:rStyle w:val="a4"/>
            <w:rFonts w:ascii="Times New Roman" w:hAnsi="Times New Roman" w:cs="Times New Roman"/>
            <w:sz w:val="28"/>
            <w:szCs w:val="28"/>
          </w:rPr>
          <w:t>http</w:t>
        </w:r>
        <w:r w:rsidRPr="00612D01">
          <w:rPr>
            <w:rStyle w:val="a4"/>
            <w:rFonts w:ascii="Times New Roman" w:hAnsi="Times New Roman" w:cs="Times New Roman"/>
            <w:sz w:val="28"/>
            <w:szCs w:val="28"/>
            <w:lang w:val="ru-RU"/>
          </w:rPr>
          <w:t>://</w:t>
        </w:r>
        <w:r w:rsidRPr="00310876">
          <w:rPr>
            <w:rStyle w:val="a4"/>
            <w:rFonts w:ascii="Times New Roman" w:hAnsi="Times New Roman" w:cs="Times New Roman"/>
            <w:sz w:val="28"/>
            <w:szCs w:val="28"/>
          </w:rPr>
          <w:t>www</w:t>
        </w:r>
        <w:r w:rsidRPr="00612D01">
          <w:rPr>
            <w:rStyle w:val="a4"/>
            <w:rFonts w:ascii="Times New Roman" w:hAnsi="Times New Roman" w:cs="Times New Roman"/>
            <w:sz w:val="28"/>
            <w:szCs w:val="28"/>
            <w:lang w:val="ru-RU"/>
          </w:rPr>
          <w:t>.</w:t>
        </w:r>
        <w:r w:rsidRPr="00310876">
          <w:rPr>
            <w:rStyle w:val="a4"/>
            <w:rFonts w:ascii="Times New Roman" w:hAnsi="Times New Roman" w:cs="Times New Roman"/>
            <w:sz w:val="28"/>
            <w:szCs w:val="28"/>
          </w:rPr>
          <w:t>lito</w:t>
        </w:r>
        <w:r w:rsidRPr="00612D01">
          <w:rPr>
            <w:rStyle w:val="a4"/>
            <w:rFonts w:ascii="Times New Roman" w:hAnsi="Times New Roman" w:cs="Times New Roman"/>
            <w:sz w:val="28"/>
            <w:szCs w:val="28"/>
            <w:lang w:val="ru-RU"/>
          </w:rPr>
          <w:t>.</w:t>
        </w:r>
        <w:r w:rsidRPr="00310876">
          <w:rPr>
            <w:rStyle w:val="a4"/>
            <w:rFonts w:ascii="Times New Roman" w:hAnsi="Times New Roman" w:cs="Times New Roman"/>
            <w:sz w:val="28"/>
            <w:szCs w:val="28"/>
          </w:rPr>
          <w:t>ru</w:t>
        </w:r>
      </w:hyperlink>
      <w:r w:rsidRPr="00612D01">
        <w:rPr>
          <w:rFonts w:ascii="Times New Roman" w:hAnsi="Times New Roman" w:cs="Times New Roman"/>
          <w:bCs/>
          <w:sz w:val="28"/>
          <w:szCs w:val="28"/>
          <w:lang w:val="ru-RU"/>
        </w:rPr>
        <w:t xml:space="preserve"> </w:t>
      </w:r>
    </w:p>
    <w:p w:rsidR="00612D01" w:rsidRPr="00612D01" w:rsidRDefault="00612D01" w:rsidP="00612D01">
      <w:pPr>
        <w:spacing w:after="0" w:line="480" w:lineRule="auto"/>
        <w:ind w:left="120"/>
        <w:rPr>
          <w:rFonts w:ascii="Times New Roman" w:hAnsi="Times New Roman" w:cs="Times New Roman"/>
          <w:bCs/>
          <w:sz w:val="28"/>
          <w:szCs w:val="28"/>
          <w:lang w:val="ru-RU"/>
        </w:rPr>
      </w:pPr>
      <w:r w:rsidRPr="00612D01">
        <w:rPr>
          <w:rFonts w:ascii="Times New Roman" w:hAnsi="Times New Roman" w:cs="Times New Roman"/>
          <w:bCs/>
          <w:sz w:val="28"/>
          <w:szCs w:val="28"/>
          <w:lang w:val="ru-RU"/>
        </w:rPr>
        <w:t xml:space="preserve">18. Национальный сервер современной поэзии </w:t>
      </w:r>
      <w:hyperlink r:id="rId272" w:history="1">
        <w:r w:rsidRPr="00310876">
          <w:rPr>
            <w:rStyle w:val="a4"/>
            <w:rFonts w:ascii="Times New Roman" w:hAnsi="Times New Roman" w:cs="Times New Roman"/>
            <w:sz w:val="28"/>
            <w:szCs w:val="28"/>
          </w:rPr>
          <w:t>http</w:t>
        </w:r>
        <w:r w:rsidRPr="00612D01">
          <w:rPr>
            <w:rStyle w:val="a4"/>
            <w:rFonts w:ascii="Times New Roman" w:hAnsi="Times New Roman" w:cs="Times New Roman"/>
            <w:sz w:val="28"/>
            <w:szCs w:val="28"/>
            <w:lang w:val="ru-RU"/>
          </w:rPr>
          <w:t>://</w:t>
        </w:r>
        <w:r w:rsidRPr="00310876">
          <w:rPr>
            <w:rStyle w:val="a4"/>
            <w:rFonts w:ascii="Times New Roman" w:hAnsi="Times New Roman" w:cs="Times New Roman"/>
            <w:sz w:val="28"/>
            <w:szCs w:val="28"/>
          </w:rPr>
          <w:t>www</w:t>
        </w:r>
        <w:r w:rsidRPr="00612D01">
          <w:rPr>
            <w:rStyle w:val="a4"/>
            <w:rFonts w:ascii="Times New Roman" w:hAnsi="Times New Roman" w:cs="Times New Roman"/>
            <w:sz w:val="28"/>
            <w:szCs w:val="28"/>
            <w:lang w:val="ru-RU"/>
          </w:rPr>
          <w:t>.</w:t>
        </w:r>
        <w:r w:rsidRPr="00310876">
          <w:rPr>
            <w:rStyle w:val="a4"/>
            <w:rFonts w:ascii="Times New Roman" w:hAnsi="Times New Roman" w:cs="Times New Roman"/>
            <w:sz w:val="28"/>
            <w:szCs w:val="28"/>
          </w:rPr>
          <w:t>stihi</w:t>
        </w:r>
        <w:r w:rsidRPr="00612D01">
          <w:rPr>
            <w:rStyle w:val="a4"/>
            <w:rFonts w:ascii="Times New Roman" w:hAnsi="Times New Roman" w:cs="Times New Roman"/>
            <w:sz w:val="28"/>
            <w:szCs w:val="28"/>
            <w:lang w:val="ru-RU"/>
          </w:rPr>
          <w:t>.</w:t>
        </w:r>
        <w:r w:rsidRPr="00310876">
          <w:rPr>
            <w:rStyle w:val="a4"/>
            <w:rFonts w:ascii="Times New Roman" w:hAnsi="Times New Roman" w:cs="Times New Roman"/>
            <w:sz w:val="28"/>
            <w:szCs w:val="28"/>
          </w:rPr>
          <w:t>ru</w:t>
        </w:r>
      </w:hyperlink>
    </w:p>
    <w:p w:rsidR="00612D01" w:rsidRPr="00612D01" w:rsidRDefault="00612D01" w:rsidP="00612D01">
      <w:pPr>
        <w:spacing w:after="0" w:line="480" w:lineRule="auto"/>
        <w:ind w:left="120"/>
        <w:rPr>
          <w:rFonts w:ascii="Times New Roman" w:hAnsi="Times New Roman" w:cs="Times New Roman"/>
          <w:bCs/>
          <w:sz w:val="28"/>
          <w:szCs w:val="28"/>
          <w:lang w:val="ru-RU"/>
        </w:rPr>
      </w:pPr>
      <w:r w:rsidRPr="00612D01">
        <w:rPr>
          <w:rFonts w:ascii="Times New Roman" w:hAnsi="Times New Roman" w:cs="Times New Roman"/>
          <w:bCs/>
          <w:sz w:val="28"/>
          <w:szCs w:val="28"/>
          <w:lang w:val="ru-RU"/>
        </w:rPr>
        <w:t xml:space="preserve"> 19. Национальный сервер современной прозы </w:t>
      </w:r>
      <w:hyperlink r:id="rId273" w:history="1">
        <w:r w:rsidRPr="00310876">
          <w:rPr>
            <w:rStyle w:val="a4"/>
            <w:rFonts w:ascii="Times New Roman" w:hAnsi="Times New Roman" w:cs="Times New Roman"/>
            <w:sz w:val="28"/>
            <w:szCs w:val="28"/>
          </w:rPr>
          <w:t>http</w:t>
        </w:r>
        <w:r w:rsidRPr="00612D01">
          <w:rPr>
            <w:rStyle w:val="a4"/>
            <w:rFonts w:ascii="Times New Roman" w:hAnsi="Times New Roman" w:cs="Times New Roman"/>
            <w:sz w:val="28"/>
            <w:szCs w:val="28"/>
            <w:lang w:val="ru-RU"/>
          </w:rPr>
          <w:t>://</w:t>
        </w:r>
        <w:r w:rsidRPr="00310876">
          <w:rPr>
            <w:rStyle w:val="a4"/>
            <w:rFonts w:ascii="Times New Roman" w:hAnsi="Times New Roman" w:cs="Times New Roman"/>
            <w:sz w:val="28"/>
            <w:szCs w:val="28"/>
          </w:rPr>
          <w:t>www</w:t>
        </w:r>
        <w:r w:rsidRPr="00612D01">
          <w:rPr>
            <w:rStyle w:val="a4"/>
            <w:rFonts w:ascii="Times New Roman" w:hAnsi="Times New Roman" w:cs="Times New Roman"/>
            <w:sz w:val="28"/>
            <w:szCs w:val="28"/>
            <w:lang w:val="ru-RU"/>
          </w:rPr>
          <w:t>.</w:t>
        </w:r>
        <w:r w:rsidRPr="00310876">
          <w:rPr>
            <w:rStyle w:val="a4"/>
            <w:rFonts w:ascii="Times New Roman" w:hAnsi="Times New Roman" w:cs="Times New Roman"/>
            <w:sz w:val="28"/>
            <w:szCs w:val="28"/>
          </w:rPr>
          <w:t>proza</w:t>
        </w:r>
        <w:r w:rsidRPr="00612D01">
          <w:rPr>
            <w:rStyle w:val="a4"/>
            <w:rFonts w:ascii="Times New Roman" w:hAnsi="Times New Roman" w:cs="Times New Roman"/>
            <w:sz w:val="28"/>
            <w:szCs w:val="28"/>
            <w:lang w:val="ru-RU"/>
          </w:rPr>
          <w:t>.</w:t>
        </w:r>
        <w:r w:rsidRPr="00310876">
          <w:rPr>
            <w:rStyle w:val="a4"/>
            <w:rFonts w:ascii="Times New Roman" w:hAnsi="Times New Roman" w:cs="Times New Roman"/>
            <w:sz w:val="28"/>
            <w:szCs w:val="28"/>
          </w:rPr>
          <w:t>ru</w:t>
        </w:r>
      </w:hyperlink>
      <w:r w:rsidRPr="00612D01">
        <w:rPr>
          <w:rFonts w:ascii="Times New Roman" w:hAnsi="Times New Roman" w:cs="Times New Roman"/>
          <w:bCs/>
          <w:sz w:val="28"/>
          <w:szCs w:val="28"/>
          <w:lang w:val="ru-RU"/>
        </w:rPr>
        <w:t xml:space="preserve"> </w:t>
      </w:r>
    </w:p>
    <w:p w:rsidR="00612D01" w:rsidRPr="00540551" w:rsidRDefault="00612D01" w:rsidP="00612D01">
      <w:pPr>
        <w:spacing w:after="0" w:line="480" w:lineRule="auto"/>
        <w:ind w:left="120"/>
        <w:rPr>
          <w:rFonts w:ascii="Times New Roman" w:hAnsi="Times New Roman" w:cs="Times New Roman"/>
          <w:bCs/>
          <w:sz w:val="28"/>
          <w:szCs w:val="28"/>
        </w:rPr>
      </w:pPr>
      <w:r w:rsidRPr="00540551">
        <w:rPr>
          <w:rFonts w:ascii="Times New Roman" w:hAnsi="Times New Roman" w:cs="Times New Roman"/>
          <w:bCs/>
          <w:sz w:val="28"/>
          <w:szCs w:val="28"/>
        </w:rPr>
        <w:t xml:space="preserve">20.Портал Philolog.ru </w:t>
      </w:r>
      <w:hyperlink r:id="rId274" w:history="1">
        <w:r w:rsidRPr="00540551">
          <w:rPr>
            <w:rStyle w:val="a4"/>
            <w:rFonts w:ascii="Times New Roman" w:hAnsi="Times New Roman" w:cs="Times New Roman"/>
            <w:sz w:val="28"/>
            <w:szCs w:val="28"/>
          </w:rPr>
          <w:t>http://www.philolog.ru</w:t>
        </w:r>
      </w:hyperlink>
    </w:p>
    <w:p w:rsidR="00612D01" w:rsidRPr="00612D01" w:rsidRDefault="00612D01" w:rsidP="00612D01">
      <w:pPr>
        <w:spacing w:after="0" w:line="480" w:lineRule="auto"/>
        <w:ind w:left="120"/>
        <w:rPr>
          <w:rFonts w:ascii="Times New Roman" w:hAnsi="Times New Roman" w:cs="Times New Roman"/>
          <w:bCs/>
          <w:sz w:val="28"/>
          <w:szCs w:val="28"/>
          <w:lang w:val="ru-RU"/>
        </w:rPr>
      </w:pPr>
      <w:r w:rsidRPr="0051558A">
        <w:rPr>
          <w:rFonts w:ascii="Times New Roman" w:hAnsi="Times New Roman" w:cs="Times New Roman"/>
          <w:bCs/>
          <w:sz w:val="28"/>
          <w:szCs w:val="28"/>
        </w:rPr>
        <w:t xml:space="preserve"> </w:t>
      </w:r>
      <w:r w:rsidRPr="00612D01">
        <w:rPr>
          <w:rFonts w:ascii="Times New Roman" w:hAnsi="Times New Roman" w:cs="Times New Roman"/>
          <w:bCs/>
          <w:sz w:val="28"/>
          <w:szCs w:val="28"/>
          <w:lang w:val="ru-RU"/>
        </w:rPr>
        <w:t xml:space="preserve">21.Поэзия.ру: литературно-поэтический сайт </w:t>
      </w:r>
      <w:hyperlink r:id="rId275" w:history="1">
        <w:r w:rsidRPr="00310876">
          <w:rPr>
            <w:rStyle w:val="a4"/>
            <w:rFonts w:ascii="Times New Roman" w:hAnsi="Times New Roman" w:cs="Times New Roman"/>
            <w:sz w:val="28"/>
            <w:szCs w:val="28"/>
          </w:rPr>
          <w:t>http</w:t>
        </w:r>
        <w:r w:rsidRPr="00612D01">
          <w:rPr>
            <w:rStyle w:val="a4"/>
            <w:rFonts w:ascii="Times New Roman" w:hAnsi="Times New Roman" w:cs="Times New Roman"/>
            <w:sz w:val="28"/>
            <w:szCs w:val="28"/>
            <w:lang w:val="ru-RU"/>
          </w:rPr>
          <w:t>://</w:t>
        </w:r>
        <w:r w:rsidRPr="00310876">
          <w:rPr>
            <w:rStyle w:val="a4"/>
            <w:rFonts w:ascii="Times New Roman" w:hAnsi="Times New Roman" w:cs="Times New Roman"/>
            <w:sz w:val="28"/>
            <w:szCs w:val="28"/>
          </w:rPr>
          <w:t>www</w:t>
        </w:r>
        <w:r w:rsidRPr="00612D01">
          <w:rPr>
            <w:rStyle w:val="a4"/>
            <w:rFonts w:ascii="Times New Roman" w:hAnsi="Times New Roman" w:cs="Times New Roman"/>
            <w:sz w:val="28"/>
            <w:szCs w:val="28"/>
            <w:lang w:val="ru-RU"/>
          </w:rPr>
          <w:t>.</w:t>
        </w:r>
        <w:r w:rsidRPr="00310876">
          <w:rPr>
            <w:rStyle w:val="a4"/>
            <w:rFonts w:ascii="Times New Roman" w:hAnsi="Times New Roman" w:cs="Times New Roman"/>
            <w:sz w:val="28"/>
            <w:szCs w:val="28"/>
          </w:rPr>
          <w:t>poezia</w:t>
        </w:r>
        <w:r w:rsidRPr="00612D01">
          <w:rPr>
            <w:rStyle w:val="a4"/>
            <w:rFonts w:ascii="Times New Roman" w:hAnsi="Times New Roman" w:cs="Times New Roman"/>
            <w:sz w:val="28"/>
            <w:szCs w:val="28"/>
            <w:lang w:val="ru-RU"/>
          </w:rPr>
          <w:t>.</w:t>
        </w:r>
        <w:r w:rsidRPr="00310876">
          <w:rPr>
            <w:rStyle w:val="a4"/>
            <w:rFonts w:ascii="Times New Roman" w:hAnsi="Times New Roman" w:cs="Times New Roman"/>
            <w:sz w:val="28"/>
            <w:szCs w:val="28"/>
          </w:rPr>
          <w:t>ru</w:t>
        </w:r>
      </w:hyperlink>
      <w:r w:rsidRPr="00612D01">
        <w:rPr>
          <w:rFonts w:ascii="Times New Roman" w:hAnsi="Times New Roman" w:cs="Times New Roman"/>
          <w:bCs/>
          <w:sz w:val="28"/>
          <w:szCs w:val="28"/>
          <w:lang w:val="ru-RU"/>
        </w:rPr>
        <w:t xml:space="preserve"> </w:t>
      </w:r>
    </w:p>
    <w:p w:rsidR="00612D01" w:rsidRPr="00612D01" w:rsidRDefault="00612D01" w:rsidP="00612D01">
      <w:pPr>
        <w:spacing w:after="0" w:line="480" w:lineRule="auto"/>
        <w:ind w:left="120"/>
        <w:rPr>
          <w:rFonts w:ascii="Times New Roman" w:hAnsi="Times New Roman" w:cs="Times New Roman"/>
          <w:bCs/>
          <w:sz w:val="28"/>
          <w:szCs w:val="28"/>
          <w:lang w:val="ru-RU"/>
        </w:rPr>
      </w:pPr>
      <w:r w:rsidRPr="00612D01">
        <w:rPr>
          <w:rFonts w:ascii="Times New Roman" w:hAnsi="Times New Roman" w:cs="Times New Roman"/>
          <w:bCs/>
          <w:sz w:val="28"/>
          <w:szCs w:val="28"/>
          <w:lang w:val="ru-RU"/>
        </w:rPr>
        <w:t xml:space="preserve">22.Проект «Площадь Д.С. Лихачева» </w:t>
      </w:r>
      <w:hyperlink r:id="rId276" w:history="1">
        <w:r w:rsidRPr="00310876">
          <w:rPr>
            <w:rStyle w:val="a4"/>
            <w:rFonts w:ascii="Times New Roman" w:hAnsi="Times New Roman" w:cs="Times New Roman"/>
            <w:sz w:val="28"/>
            <w:szCs w:val="28"/>
          </w:rPr>
          <w:t>http</w:t>
        </w:r>
        <w:r w:rsidRPr="00612D01">
          <w:rPr>
            <w:rStyle w:val="a4"/>
            <w:rFonts w:ascii="Times New Roman" w:hAnsi="Times New Roman" w:cs="Times New Roman"/>
            <w:sz w:val="28"/>
            <w:szCs w:val="28"/>
            <w:lang w:val="ru-RU"/>
          </w:rPr>
          <w:t>://</w:t>
        </w:r>
        <w:r w:rsidRPr="00310876">
          <w:rPr>
            <w:rStyle w:val="a4"/>
            <w:rFonts w:ascii="Times New Roman" w:hAnsi="Times New Roman" w:cs="Times New Roman"/>
            <w:sz w:val="28"/>
            <w:szCs w:val="28"/>
          </w:rPr>
          <w:t>www</w:t>
        </w:r>
        <w:r w:rsidRPr="00612D01">
          <w:rPr>
            <w:rStyle w:val="a4"/>
            <w:rFonts w:ascii="Times New Roman" w:hAnsi="Times New Roman" w:cs="Times New Roman"/>
            <w:sz w:val="28"/>
            <w:szCs w:val="28"/>
            <w:lang w:val="ru-RU"/>
          </w:rPr>
          <w:t>.</w:t>
        </w:r>
        <w:r w:rsidRPr="00310876">
          <w:rPr>
            <w:rStyle w:val="a4"/>
            <w:rFonts w:ascii="Times New Roman" w:hAnsi="Times New Roman" w:cs="Times New Roman"/>
            <w:sz w:val="28"/>
            <w:szCs w:val="28"/>
          </w:rPr>
          <w:t>lihachev</w:t>
        </w:r>
        <w:r w:rsidRPr="00612D01">
          <w:rPr>
            <w:rStyle w:val="a4"/>
            <w:rFonts w:ascii="Times New Roman" w:hAnsi="Times New Roman" w:cs="Times New Roman"/>
            <w:sz w:val="28"/>
            <w:szCs w:val="28"/>
            <w:lang w:val="ru-RU"/>
          </w:rPr>
          <w:t>.</w:t>
        </w:r>
        <w:r w:rsidRPr="00310876">
          <w:rPr>
            <w:rStyle w:val="a4"/>
            <w:rFonts w:ascii="Times New Roman" w:hAnsi="Times New Roman" w:cs="Times New Roman"/>
            <w:sz w:val="28"/>
            <w:szCs w:val="28"/>
          </w:rPr>
          <w:t>ru</w:t>
        </w:r>
      </w:hyperlink>
      <w:r w:rsidRPr="00612D01">
        <w:rPr>
          <w:rFonts w:ascii="Times New Roman" w:hAnsi="Times New Roman" w:cs="Times New Roman"/>
          <w:bCs/>
          <w:sz w:val="28"/>
          <w:szCs w:val="28"/>
          <w:lang w:val="ru-RU"/>
        </w:rPr>
        <w:t xml:space="preserve"> </w:t>
      </w:r>
    </w:p>
    <w:p w:rsidR="00612D01" w:rsidRPr="00612D01" w:rsidRDefault="00612D01" w:rsidP="00612D01">
      <w:pPr>
        <w:spacing w:after="0" w:line="480" w:lineRule="auto"/>
        <w:ind w:left="120"/>
        <w:rPr>
          <w:rFonts w:ascii="Times New Roman" w:hAnsi="Times New Roman" w:cs="Times New Roman"/>
          <w:bCs/>
          <w:sz w:val="28"/>
          <w:szCs w:val="28"/>
          <w:lang w:val="ru-RU"/>
        </w:rPr>
        <w:sectPr w:rsidR="00612D01" w:rsidRPr="00612D01">
          <w:pgSz w:w="11906" w:h="16383"/>
          <w:pgMar w:top="1134" w:right="850" w:bottom="1134" w:left="1701" w:header="720" w:footer="720" w:gutter="0"/>
          <w:cols w:space="720"/>
        </w:sectPr>
      </w:pPr>
      <w:r w:rsidRPr="00612D01">
        <w:rPr>
          <w:rFonts w:ascii="Times New Roman" w:hAnsi="Times New Roman" w:cs="Times New Roman"/>
          <w:bCs/>
          <w:sz w:val="28"/>
          <w:szCs w:val="28"/>
          <w:lang w:val="ru-RU"/>
        </w:rPr>
        <w:t xml:space="preserve">23. Фундаментальная электронная библиотека “Русская литература и фольклор” (ФЭБ) Сетевая многофункциональная информационная система, аккумулирующая информацию различных видов (текстовую, звуковую, изобразительную и т. п.) в области русской литературы </w:t>
      </w:r>
      <w:r w:rsidRPr="00540551">
        <w:rPr>
          <w:rFonts w:ascii="Times New Roman" w:hAnsi="Times New Roman" w:cs="Times New Roman"/>
          <w:bCs/>
          <w:sz w:val="28"/>
          <w:szCs w:val="28"/>
        </w:rPr>
        <w:t>XI</w:t>
      </w:r>
      <w:r w:rsidRPr="00612D01">
        <w:rPr>
          <w:rFonts w:ascii="Times New Roman" w:hAnsi="Times New Roman" w:cs="Times New Roman"/>
          <w:bCs/>
          <w:sz w:val="28"/>
          <w:szCs w:val="28"/>
          <w:lang w:val="ru-RU"/>
        </w:rPr>
        <w:t>-</w:t>
      </w:r>
      <w:r w:rsidRPr="00540551">
        <w:rPr>
          <w:rFonts w:ascii="Times New Roman" w:hAnsi="Times New Roman" w:cs="Times New Roman"/>
          <w:bCs/>
          <w:sz w:val="28"/>
          <w:szCs w:val="28"/>
        </w:rPr>
        <w:t>XX</w:t>
      </w:r>
      <w:r w:rsidRPr="00612D01">
        <w:rPr>
          <w:rFonts w:ascii="Times New Roman" w:hAnsi="Times New Roman" w:cs="Times New Roman"/>
          <w:bCs/>
          <w:sz w:val="28"/>
          <w:szCs w:val="28"/>
          <w:lang w:val="ru-RU"/>
        </w:rPr>
        <w:t xml:space="preserve"> вв. и русского фольклора, а также истории русской филологии и фольклористики. </w:t>
      </w:r>
      <w:hyperlink r:id="rId277" w:history="1">
        <w:r w:rsidRPr="00310876">
          <w:rPr>
            <w:rStyle w:val="a4"/>
            <w:rFonts w:ascii="Times New Roman" w:hAnsi="Times New Roman" w:cs="Times New Roman"/>
            <w:sz w:val="28"/>
            <w:szCs w:val="28"/>
          </w:rPr>
          <w:t>http://feb-web.ru</w:t>
        </w:r>
      </w:hyperlink>
      <w:bookmarkStart w:id="52" w:name="_GoBack"/>
      <w:bookmarkEnd w:id="52"/>
    </w:p>
    <w:bookmarkEnd w:id="51"/>
    <w:p w:rsidR="00906763" w:rsidRPr="00612D01" w:rsidRDefault="00906763" w:rsidP="00612D01">
      <w:pPr>
        <w:spacing w:after="0" w:line="480" w:lineRule="auto"/>
        <w:rPr>
          <w:lang w:val="ru-RU"/>
        </w:rPr>
      </w:pPr>
    </w:p>
    <w:p w:rsidR="00906763" w:rsidRPr="00612D01" w:rsidRDefault="00906763">
      <w:pPr>
        <w:rPr>
          <w:lang w:val="ru-RU"/>
        </w:rPr>
        <w:sectPr w:rsidR="00906763" w:rsidRPr="00612D01">
          <w:pgSz w:w="11906" w:h="16383"/>
          <w:pgMar w:top="1134" w:right="850" w:bottom="1134" w:left="1701" w:header="720" w:footer="720" w:gutter="0"/>
          <w:cols w:space="720"/>
        </w:sectPr>
      </w:pPr>
      <w:bookmarkStart w:id="53" w:name="block-61469080"/>
    </w:p>
    <w:bookmarkEnd w:id="53"/>
    <w:p w:rsidR="00906763" w:rsidRPr="00612D01" w:rsidRDefault="00906763">
      <w:pPr>
        <w:rPr>
          <w:lang w:val="ru-RU"/>
        </w:rPr>
      </w:pPr>
    </w:p>
    <w:sectPr w:rsidR="00906763" w:rsidRPr="00612D01">
      <w:pgSz w:w="11907" w:h="1683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6763" w:rsidRDefault="00612D01">
      <w:pPr>
        <w:spacing w:line="240" w:lineRule="auto"/>
      </w:pPr>
      <w:r>
        <w:separator/>
      </w:r>
    </w:p>
  </w:endnote>
  <w:endnote w:type="continuationSeparator" w:id="0">
    <w:p w:rsidR="00906763" w:rsidRDefault="00612D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6763" w:rsidRDefault="00612D01">
      <w:pPr>
        <w:spacing w:after="0"/>
      </w:pPr>
      <w:r>
        <w:separator/>
      </w:r>
    </w:p>
  </w:footnote>
  <w:footnote w:type="continuationSeparator" w:id="0">
    <w:p w:rsidR="00906763" w:rsidRDefault="00612D01">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239341B"/>
    <w:multiLevelType w:val="singleLevel"/>
    <w:tmpl w:val="9239341B"/>
    <w:lvl w:ilvl="0">
      <w:start w:val="1"/>
      <w:numFmt w:val="bullet"/>
      <w:lvlText w:val=""/>
      <w:lvlJc w:val="left"/>
      <w:pPr>
        <w:ind w:left="960" w:hanging="360"/>
      </w:pPr>
      <w:rPr>
        <w:rFonts w:ascii="Symbol" w:hAnsi="Symbol" w:hint="default"/>
      </w:rPr>
    </w:lvl>
  </w:abstractNum>
  <w:abstractNum w:abstractNumId="1">
    <w:nsid w:val="B5E306ED"/>
    <w:multiLevelType w:val="singleLevel"/>
    <w:tmpl w:val="B5E306ED"/>
    <w:lvl w:ilvl="0">
      <w:start w:val="1"/>
      <w:numFmt w:val="bullet"/>
      <w:lvlText w:val=""/>
      <w:lvlJc w:val="left"/>
      <w:pPr>
        <w:ind w:left="960" w:hanging="360"/>
      </w:pPr>
      <w:rPr>
        <w:rFonts w:ascii="Symbol" w:hAnsi="Symbol" w:hint="default"/>
      </w:rPr>
    </w:lvl>
  </w:abstractNum>
  <w:abstractNum w:abstractNumId="2">
    <w:nsid w:val="BF205925"/>
    <w:multiLevelType w:val="singleLevel"/>
    <w:tmpl w:val="BF205925"/>
    <w:lvl w:ilvl="0">
      <w:start w:val="1"/>
      <w:numFmt w:val="bullet"/>
      <w:lvlText w:val=""/>
      <w:lvlJc w:val="left"/>
      <w:pPr>
        <w:ind w:left="960" w:hanging="360"/>
      </w:pPr>
      <w:rPr>
        <w:rFonts w:ascii="Symbol" w:hAnsi="Symbol" w:hint="default"/>
      </w:rPr>
    </w:lvl>
  </w:abstractNum>
  <w:abstractNum w:abstractNumId="3">
    <w:nsid w:val="C8879AEF"/>
    <w:multiLevelType w:val="singleLevel"/>
    <w:tmpl w:val="C8879AEF"/>
    <w:lvl w:ilvl="0">
      <w:start w:val="1"/>
      <w:numFmt w:val="bullet"/>
      <w:lvlText w:val=""/>
      <w:lvlJc w:val="left"/>
      <w:pPr>
        <w:ind w:left="960" w:hanging="360"/>
      </w:pPr>
      <w:rPr>
        <w:rFonts w:ascii="Symbol" w:hAnsi="Symbol" w:hint="default"/>
      </w:rPr>
    </w:lvl>
  </w:abstractNum>
  <w:abstractNum w:abstractNumId="4">
    <w:nsid w:val="CF092B84"/>
    <w:multiLevelType w:val="singleLevel"/>
    <w:tmpl w:val="CF092B84"/>
    <w:lvl w:ilvl="0">
      <w:start w:val="1"/>
      <w:numFmt w:val="bullet"/>
      <w:lvlText w:val=""/>
      <w:lvlJc w:val="left"/>
      <w:pPr>
        <w:ind w:left="960" w:hanging="360"/>
      </w:pPr>
      <w:rPr>
        <w:rFonts w:ascii="Symbol" w:hAnsi="Symbol" w:hint="default"/>
      </w:rPr>
    </w:lvl>
  </w:abstractNum>
  <w:abstractNum w:abstractNumId="5">
    <w:nsid w:val="DCBA6B53"/>
    <w:multiLevelType w:val="singleLevel"/>
    <w:tmpl w:val="DCBA6B53"/>
    <w:lvl w:ilvl="0">
      <w:start w:val="1"/>
      <w:numFmt w:val="bullet"/>
      <w:lvlText w:val=""/>
      <w:lvlJc w:val="left"/>
      <w:pPr>
        <w:ind w:left="960" w:hanging="360"/>
      </w:pPr>
      <w:rPr>
        <w:rFonts w:ascii="Symbol" w:hAnsi="Symbol" w:hint="default"/>
      </w:rPr>
    </w:lvl>
  </w:abstractNum>
  <w:abstractNum w:abstractNumId="6">
    <w:nsid w:val="F4B5D9F5"/>
    <w:multiLevelType w:val="singleLevel"/>
    <w:tmpl w:val="F4B5D9F5"/>
    <w:lvl w:ilvl="0">
      <w:start w:val="1"/>
      <w:numFmt w:val="bullet"/>
      <w:lvlText w:val=""/>
      <w:lvlJc w:val="left"/>
      <w:pPr>
        <w:ind w:left="960" w:hanging="360"/>
      </w:pPr>
      <w:rPr>
        <w:rFonts w:ascii="Symbol" w:hAnsi="Symbol" w:hint="default"/>
      </w:rPr>
    </w:lvl>
  </w:abstractNum>
  <w:abstractNum w:abstractNumId="7">
    <w:nsid w:val="0053208E"/>
    <w:multiLevelType w:val="singleLevel"/>
    <w:tmpl w:val="0053208E"/>
    <w:lvl w:ilvl="0">
      <w:start w:val="1"/>
      <w:numFmt w:val="bullet"/>
      <w:lvlText w:val=""/>
      <w:lvlJc w:val="left"/>
      <w:pPr>
        <w:ind w:left="960" w:hanging="360"/>
      </w:pPr>
      <w:rPr>
        <w:rFonts w:ascii="Symbol" w:hAnsi="Symbol" w:hint="default"/>
      </w:rPr>
    </w:lvl>
  </w:abstractNum>
  <w:abstractNum w:abstractNumId="8">
    <w:nsid w:val="00FB4236"/>
    <w:multiLevelType w:val="multilevel"/>
    <w:tmpl w:val="A76666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0248C179"/>
    <w:multiLevelType w:val="singleLevel"/>
    <w:tmpl w:val="0248C179"/>
    <w:lvl w:ilvl="0">
      <w:start w:val="1"/>
      <w:numFmt w:val="bullet"/>
      <w:lvlText w:val=""/>
      <w:lvlJc w:val="left"/>
      <w:pPr>
        <w:ind w:left="960" w:hanging="360"/>
      </w:pPr>
      <w:rPr>
        <w:rFonts w:ascii="Symbol" w:hAnsi="Symbol" w:hint="default"/>
      </w:rPr>
    </w:lvl>
  </w:abstractNum>
  <w:abstractNum w:abstractNumId="10">
    <w:nsid w:val="03D62ECE"/>
    <w:multiLevelType w:val="singleLevel"/>
    <w:tmpl w:val="03D62ECE"/>
    <w:lvl w:ilvl="0">
      <w:start w:val="1"/>
      <w:numFmt w:val="bullet"/>
      <w:lvlText w:val=""/>
      <w:lvlJc w:val="left"/>
      <w:pPr>
        <w:ind w:left="960" w:hanging="360"/>
      </w:pPr>
      <w:rPr>
        <w:rFonts w:ascii="Symbol" w:hAnsi="Symbol" w:hint="default"/>
      </w:rPr>
    </w:lvl>
  </w:abstractNum>
  <w:abstractNum w:abstractNumId="11">
    <w:nsid w:val="08ED0A54"/>
    <w:multiLevelType w:val="multilevel"/>
    <w:tmpl w:val="CE5A07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0F38127D"/>
    <w:multiLevelType w:val="multilevel"/>
    <w:tmpl w:val="DC16F2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D4E62D9"/>
    <w:multiLevelType w:val="multilevel"/>
    <w:tmpl w:val="F8C64F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0DD6331"/>
    <w:multiLevelType w:val="multilevel"/>
    <w:tmpl w:val="260C06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470EC97"/>
    <w:multiLevelType w:val="singleLevel"/>
    <w:tmpl w:val="2470EC97"/>
    <w:lvl w:ilvl="0">
      <w:start w:val="1"/>
      <w:numFmt w:val="bullet"/>
      <w:lvlText w:val=""/>
      <w:lvlJc w:val="left"/>
      <w:pPr>
        <w:ind w:left="960" w:hanging="360"/>
      </w:pPr>
      <w:rPr>
        <w:rFonts w:ascii="Symbol" w:hAnsi="Symbol" w:hint="default"/>
      </w:rPr>
    </w:lvl>
  </w:abstractNum>
  <w:abstractNum w:abstractNumId="16">
    <w:nsid w:val="25B654F3"/>
    <w:multiLevelType w:val="singleLevel"/>
    <w:tmpl w:val="25B654F3"/>
    <w:lvl w:ilvl="0">
      <w:start w:val="1"/>
      <w:numFmt w:val="bullet"/>
      <w:lvlText w:val=""/>
      <w:lvlJc w:val="left"/>
      <w:pPr>
        <w:ind w:left="960" w:hanging="360"/>
      </w:pPr>
      <w:rPr>
        <w:rFonts w:ascii="Symbol" w:hAnsi="Symbol" w:hint="default"/>
      </w:rPr>
    </w:lvl>
  </w:abstractNum>
  <w:abstractNum w:abstractNumId="17">
    <w:nsid w:val="27B2030D"/>
    <w:multiLevelType w:val="hybridMultilevel"/>
    <w:tmpl w:val="E6C248F6"/>
    <w:lvl w:ilvl="0" w:tplc="3766B7B4">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2A8F537B"/>
    <w:multiLevelType w:val="singleLevel"/>
    <w:tmpl w:val="2A8F537B"/>
    <w:lvl w:ilvl="0">
      <w:start w:val="1"/>
      <w:numFmt w:val="bullet"/>
      <w:lvlText w:val=""/>
      <w:lvlJc w:val="left"/>
      <w:pPr>
        <w:ind w:left="960" w:hanging="360"/>
      </w:pPr>
      <w:rPr>
        <w:rFonts w:ascii="Symbol" w:hAnsi="Symbol" w:hint="default"/>
      </w:rPr>
    </w:lvl>
  </w:abstractNum>
  <w:abstractNum w:abstractNumId="19">
    <w:nsid w:val="2D67120A"/>
    <w:multiLevelType w:val="multilevel"/>
    <w:tmpl w:val="632042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2E790125"/>
    <w:multiLevelType w:val="multilevel"/>
    <w:tmpl w:val="424A6F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69B6583"/>
    <w:multiLevelType w:val="multilevel"/>
    <w:tmpl w:val="38CEA7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D4DC07F"/>
    <w:multiLevelType w:val="singleLevel"/>
    <w:tmpl w:val="4D4DC07F"/>
    <w:lvl w:ilvl="0">
      <w:start w:val="1"/>
      <w:numFmt w:val="bullet"/>
      <w:lvlText w:val=""/>
      <w:lvlJc w:val="left"/>
      <w:pPr>
        <w:ind w:left="960" w:hanging="360"/>
      </w:pPr>
      <w:rPr>
        <w:rFonts w:ascii="Symbol" w:hAnsi="Symbol" w:hint="default"/>
      </w:rPr>
    </w:lvl>
  </w:abstractNum>
  <w:abstractNum w:abstractNumId="23">
    <w:nsid w:val="4F4F57B3"/>
    <w:multiLevelType w:val="multilevel"/>
    <w:tmpl w:val="6590BB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17A01F5"/>
    <w:multiLevelType w:val="multilevel"/>
    <w:tmpl w:val="8B7C98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21D71BB"/>
    <w:multiLevelType w:val="multilevel"/>
    <w:tmpl w:val="DBD87D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2F42D7A"/>
    <w:multiLevelType w:val="multilevel"/>
    <w:tmpl w:val="C1DA7D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9ADCABA"/>
    <w:multiLevelType w:val="singleLevel"/>
    <w:tmpl w:val="59ADCABA"/>
    <w:lvl w:ilvl="0">
      <w:start w:val="1"/>
      <w:numFmt w:val="bullet"/>
      <w:lvlText w:val=""/>
      <w:lvlJc w:val="left"/>
      <w:pPr>
        <w:ind w:left="960" w:hanging="360"/>
      </w:pPr>
      <w:rPr>
        <w:rFonts w:ascii="Symbol" w:hAnsi="Symbol" w:hint="default"/>
      </w:rPr>
    </w:lvl>
  </w:abstractNum>
  <w:abstractNum w:abstractNumId="28">
    <w:nsid w:val="5A241D34"/>
    <w:multiLevelType w:val="singleLevel"/>
    <w:tmpl w:val="5A241D34"/>
    <w:lvl w:ilvl="0">
      <w:start w:val="1"/>
      <w:numFmt w:val="bullet"/>
      <w:lvlText w:val=""/>
      <w:lvlJc w:val="left"/>
      <w:pPr>
        <w:ind w:left="960" w:hanging="360"/>
      </w:pPr>
      <w:rPr>
        <w:rFonts w:ascii="Symbol" w:hAnsi="Symbol" w:hint="default"/>
      </w:rPr>
    </w:lvl>
  </w:abstractNum>
  <w:abstractNum w:abstractNumId="29">
    <w:nsid w:val="5BFB6A55"/>
    <w:multiLevelType w:val="multilevel"/>
    <w:tmpl w:val="0BBED0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E4245C7"/>
    <w:multiLevelType w:val="multilevel"/>
    <w:tmpl w:val="2D547D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DE24EC0"/>
    <w:multiLevelType w:val="multilevel"/>
    <w:tmpl w:val="B33EE2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2183CF9"/>
    <w:multiLevelType w:val="singleLevel"/>
    <w:tmpl w:val="72183CF9"/>
    <w:lvl w:ilvl="0">
      <w:start w:val="1"/>
      <w:numFmt w:val="bullet"/>
      <w:lvlText w:val=""/>
      <w:lvlJc w:val="left"/>
      <w:pPr>
        <w:ind w:left="960" w:hanging="360"/>
      </w:pPr>
      <w:rPr>
        <w:rFonts w:ascii="Symbol" w:hAnsi="Symbol" w:hint="default"/>
      </w:rPr>
    </w:lvl>
  </w:abstractNum>
  <w:abstractNum w:abstractNumId="33">
    <w:nsid w:val="75691B13"/>
    <w:multiLevelType w:val="multilevel"/>
    <w:tmpl w:val="A718BB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9C3010A"/>
    <w:multiLevelType w:val="multilevel"/>
    <w:tmpl w:val="22B4CC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4"/>
  </w:num>
  <w:num w:numId="3">
    <w:abstractNumId w:val="27"/>
  </w:num>
  <w:num w:numId="4">
    <w:abstractNumId w:val="2"/>
  </w:num>
  <w:num w:numId="5">
    <w:abstractNumId w:val="1"/>
  </w:num>
  <w:num w:numId="6">
    <w:abstractNumId w:val="10"/>
  </w:num>
  <w:num w:numId="7">
    <w:abstractNumId w:val="16"/>
  </w:num>
  <w:num w:numId="8">
    <w:abstractNumId w:val="32"/>
  </w:num>
  <w:num w:numId="9">
    <w:abstractNumId w:val="9"/>
  </w:num>
  <w:num w:numId="10">
    <w:abstractNumId w:val="0"/>
  </w:num>
  <w:num w:numId="11">
    <w:abstractNumId w:val="18"/>
  </w:num>
  <w:num w:numId="12">
    <w:abstractNumId w:val="28"/>
  </w:num>
  <w:num w:numId="13">
    <w:abstractNumId w:val="3"/>
  </w:num>
  <w:num w:numId="14">
    <w:abstractNumId w:val="22"/>
  </w:num>
  <w:num w:numId="15">
    <w:abstractNumId w:val="6"/>
  </w:num>
  <w:num w:numId="16">
    <w:abstractNumId w:val="15"/>
  </w:num>
  <w:num w:numId="17">
    <w:abstractNumId w:val="5"/>
  </w:num>
  <w:num w:numId="18">
    <w:abstractNumId w:val="12"/>
  </w:num>
  <w:num w:numId="19">
    <w:abstractNumId w:val="19"/>
  </w:num>
  <w:num w:numId="20">
    <w:abstractNumId w:val="33"/>
  </w:num>
  <w:num w:numId="21">
    <w:abstractNumId w:val="21"/>
  </w:num>
  <w:num w:numId="22">
    <w:abstractNumId w:val="13"/>
  </w:num>
  <w:num w:numId="23">
    <w:abstractNumId w:val="20"/>
  </w:num>
  <w:num w:numId="24">
    <w:abstractNumId w:val="26"/>
  </w:num>
  <w:num w:numId="25">
    <w:abstractNumId w:val="8"/>
  </w:num>
  <w:num w:numId="26">
    <w:abstractNumId w:val="31"/>
  </w:num>
  <w:num w:numId="27">
    <w:abstractNumId w:val="23"/>
  </w:num>
  <w:num w:numId="28">
    <w:abstractNumId w:val="25"/>
  </w:num>
  <w:num w:numId="29">
    <w:abstractNumId w:val="14"/>
  </w:num>
  <w:num w:numId="30">
    <w:abstractNumId w:val="24"/>
  </w:num>
  <w:num w:numId="31">
    <w:abstractNumId w:val="34"/>
  </w:num>
  <w:num w:numId="32">
    <w:abstractNumId w:val="11"/>
  </w:num>
  <w:num w:numId="33">
    <w:abstractNumId w:val="30"/>
  </w:num>
  <w:num w:numId="34">
    <w:abstractNumId w:val="29"/>
  </w:num>
  <w:num w:numId="3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6763"/>
    <w:rsid w:val="00612D01"/>
    <w:rsid w:val="00906763"/>
    <w:rsid w:val="322259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Normal Indent" w:semiHidden="0"/>
    <w:lsdException w:name="head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lsdException w:name="Emphasis" w:semiHidden="0" w:uiPriority="20" w:unhideWhenUsed="0" w:qFormat="1"/>
    <w:lsdException w:name="Normal Table" w:qFormat="1"/>
    <w:lsdException w:name="Table Grid" w:semiHidden="0" w:uiPriority="59"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val="en-US"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Pr>
      <w:i/>
      <w:iCs/>
    </w:rPr>
  </w:style>
  <w:style w:type="character" w:styleId="a4">
    <w:name w:val="Hyperlink"/>
    <w:basedOn w:val="a0"/>
    <w:uiPriority w:val="99"/>
    <w:unhideWhenUsed/>
    <w:rPr>
      <w:color w:val="0000FF" w:themeColor="hyperlink"/>
      <w:u w:val="single"/>
    </w:rPr>
  </w:style>
  <w:style w:type="paragraph" w:styleId="a5">
    <w:name w:val="Normal Indent"/>
    <w:basedOn w:val="a"/>
    <w:uiPriority w:val="99"/>
    <w:unhideWhenUsed/>
    <w:pPr>
      <w:ind w:left="720"/>
    </w:pPr>
  </w:style>
  <w:style w:type="paragraph" w:styleId="a6">
    <w:name w:val="caption"/>
    <w:basedOn w:val="a"/>
    <w:next w:val="a"/>
    <w:uiPriority w:val="35"/>
    <w:semiHidden/>
    <w:unhideWhenUsed/>
    <w:qFormat/>
    <w:pPr>
      <w:spacing w:line="240" w:lineRule="auto"/>
    </w:pPr>
    <w:rPr>
      <w:b/>
      <w:bCs/>
      <w:color w:val="4F81BD" w:themeColor="accent1"/>
      <w:sz w:val="18"/>
      <w:szCs w:val="18"/>
    </w:rPr>
  </w:style>
  <w:style w:type="paragraph" w:styleId="a7">
    <w:name w:val="header"/>
    <w:basedOn w:val="a"/>
    <w:link w:val="a8"/>
    <w:uiPriority w:val="99"/>
    <w:unhideWhenUsed/>
    <w:pPr>
      <w:tabs>
        <w:tab w:val="center" w:pos="4680"/>
        <w:tab w:val="right" w:pos="9360"/>
      </w:tabs>
    </w:pPr>
  </w:style>
  <w:style w:type="paragraph" w:styleId="a9">
    <w:name w:val="Title"/>
    <w:basedOn w:val="a"/>
    <w:next w:val="a"/>
    <w:link w:val="aa"/>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paragraph" w:styleId="ab">
    <w:name w:val="Subtitle"/>
    <w:basedOn w:val="a"/>
    <w:next w:val="a"/>
    <w:link w:val="ac"/>
    <w:uiPriority w:val="11"/>
    <w:qFormat/>
    <w:pPr>
      <w:ind w:left="86"/>
    </w:pPr>
    <w:rPr>
      <w:rFonts w:asciiTheme="majorHAnsi" w:eastAsiaTheme="majorEastAsia" w:hAnsiTheme="majorHAnsi" w:cstheme="majorBidi"/>
      <w:i/>
      <w:iCs/>
      <w:color w:val="4F81BD" w:themeColor="accent1"/>
      <w:spacing w:val="15"/>
      <w:sz w:val="24"/>
      <w:szCs w:val="24"/>
    </w:rPr>
  </w:style>
  <w:style w:type="table" w:styleId="ad">
    <w:name w:val="Table Grid"/>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8">
    <w:name w:val="Верхний колонтитул Знак"/>
    <w:basedOn w:val="a0"/>
    <w:link w:val="a7"/>
    <w:uiPriority w:val="99"/>
  </w:style>
  <w:style w:type="character" w:customStyle="1" w:styleId="10">
    <w:name w:val="Заголовок 1 Знак"/>
    <w:basedOn w:val="a0"/>
    <w:link w:val="1"/>
    <w:uiPriority w:val="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4F81BD" w:themeColor="accent1"/>
    </w:rPr>
  </w:style>
  <w:style w:type="character" w:customStyle="1" w:styleId="ac">
    <w:name w:val="Подзаголовок Знак"/>
    <w:basedOn w:val="a0"/>
    <w:link w:val="ab"/>
    <w:uiPriority w:val="11"/>
    <w:rPr>
      <w:rFonts w:asciiTheme="majorHAnsi" w:eastAsiaTheme="majorEastAsia" w:hAnsiTheme="majorHAnsi" w:cstheme="majorBidi"/>
      <w:i/>
      <w:iCs/>
      <w:color w:val="4F81BD" w:themeColor="accent1"/>
      <w:spacing w:val="15"/>
      <w:sz w:val="24"/>
      <w:szCs w:val="24"/>
    </w:rPr>
  </w:style>
  <w:style w:type="character" w:customStyle="1" w:styleId="aa">
    <w:name w:val="Название Знак"/>
    <w:basedOn w:val="a0"/>
    <w:link w:val="a9"/>
    <w:uiPriority w:val="10"/>
    <w:rPr>
      <w:rFonts w:asciiTheme="majorHAnsi" w:eastAsiaTheme="majorEastAsia" w:hAnsiTheme="majorHAnsi" w:cstheme="majorBidi"/>
      <w:color w:val="17365D" w:themeColor="text2" w:themeShade="BF"/>
      <w:spacing w:val="5"/>
      <w:kern w:val="28"/>
      <w:sz w:val="52"/>
      <w:szCs w:val="52"/>
    </w:rPr>
  </w:style>
  <w:style w:type="paragraph" w:styleId="ae">
    <w:name w:val="List Paragraph"/>
    <w:basedOn w:val="a"/>
    <w:uiPriority w:val="99"/>
    <w:rsid w:val="00612D01"/>
    <w:pPr>
      <w:ind w:left="720"/>
      <w:contextualSpacing/>
    </w:pPr>
    <w:rPr>
      <w:rFonts w:eastAsiaTheme="minorEastAsia"/>
      <w:lang w:val="ru-RU" w:eastAsia="ru-RU"/>
    </w:rPr>
  </w:style>
  <w:style w:type="character" w:customStyle="1" w:styleId="UnresolvedMention">
    <w:name w:val="Unresolved Mention"/>
    <w:basedOn w:val="a0"/>
    <w:uiPriority w:val="99"/>
    <w:semiHidden/>
    <w:unhideWhenUsed/>
    <w:rsid w:val="00612D01"/>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Normal Indent" w:semiHidden="0"/>
    <w:lsdException w:name="head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lsdException w:name="Emphasis" w:semiHidden="0" w:uiPriority="20" w:unhideWhenUsed="0" w:qFormat="1"/>
    <w:lsdException w:name="Normal Table" w:qFormat="1"/>
    <w:lsdException w:name="Table Grid" w:semiHidden="0" w:uiPriority="59"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val="en-US"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Pr>
      <w:i/>
      <w:iCs/>
    </w:rPr>
  </w:style>
  <w:style w:type="character" w:styleId="a4">
    <w:name w:val="Hyperlink"/>
    <w:basedOn w:val="a0"/>
    <w:uiPriority w:val="99"/>
    <w:unhideWhenUsed/>
    <w:rPr>
      <w:color w:val="0000FF" w:themeColor="hyperlink"/>
      <w:u w:val="single"/>
    </w:rPr>
  </w:style>
  <w:style w:type="paragraph" w:styleId="a5">
    <w:name w:val="Normal Indent"/>
    <w:basedOn w:val="a"/>
    <w:uiPriority w:val="99"/>
    <w:unhideWhenUsed/>
    <w:pPr>
      <w:ind w:left="720"/>
    </w:pPr>
  </w:style>
  <w:style w:type="paragraph" w:styleId="a6">
    <w:name w:val="caption"/>
    <w:basedOn w:val="a"/>
    <w:next w:val="a"/>
    <w:uiPriority w:val="35"/>
    <w:semiHidden/>
    <w:unhideWhenUsed/>
    <w:qFormat/>
    <w:pPr>
      <w:spacing w:line="240" w:lineRule="auto"/>
    </w:pPr>
    <w:rPr>
      <w:b/>
      <w:bCs/>
      <w:color w:val="4F81BD" w:themeColor="accent1"/>
      <w:sz w:val="18"/>
      <w:szCs w:val="18"/>
    </w:rPr>
  </w:style>
  <w:style w:type="paragraph" w:styleId="a7">
    <w:name w:val="header"/>
    <w:basedOn w:val="a"/>
    <w:link w:val="a8"/>
    <w:uiPriority w:val="99"/>
    <w:unhideWhenUsed/>
    <w:pPr>
      <w:tabs>
        <w:tab w:val="center" w:pos="4680"/>
        <w:tab w:val="right" w:pos="9360"/>
      </w:tabs>
    </w:pPr>
  </w:style>
  <w:style w:type="paragraph" w:styleId="a9">
    <w:name w:val="Title"/>
    <w:basedOn w:val="a"/>
    <w:next w:val="a"/>
    <w:link w:val="aa"/>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paragraph" w:styleId="ab">
    <w:name w:val="Subtitle"/>
    <w:basedOn w:val="a"/>
    <w:next w:val="a"/>
    <w:link w:val="ac"/>
    <w:uiPriority w:val="11"/>
    <w:qFormat/>
    <w:pPr>
      <w:ind w:left="86"/>
    </w:pPr>
    <w:rPr>
      <w:rFonts w:asciiTheme="majorHAnsi" w:eastAsiaTheme="majorEastAsia" w:hAnsiTheme="majorHAnsi" w:cstheme="majorBidi"/>
      <w:i/>
      <w:iCs/>
      <w:color w:val="4F81BD" w:themeColor="accent1"/>
      <w:spacing w:val="15"/>
      <w:sz w:val="24"/>
      <w:szCs w:val="24"/>
    </w:rPr>
  </w:style>
  <w:style w:type="table" w:styleId="ad">
    <w:name w:val="Table Grid"/>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8">
    <w:name w:val="Верхний колонтитул Знак"/>
    <w:basedOn w:val="a0"/>
    <w:link w:val="a7"/>
    <w:uiPriority w:val="99"/>
  </w:style>
  <w:style w:type="character" w:customStyle="1" w:styleId="10">
    <w:name w:val="Заголовок 1 Знак"/>
    <w:basedOn w:val="a0"/>
    <w:link w:val="1"/>
    <w:uiPriority w:val="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4F81BD" w:themeColor="accent1"/>
    </w:rPr>
  </w:style>
  <w:style w:type="character" w:customStyle="1" w:styleId="ac">
    <w:name w:val="Подзаголовок Знак"/>
    <w:basedOn w:val="a0"/>
    <w:link w:val="ab"/>
    <w:uiPriority w:val="11"/>
    <w:rPr>
      <w:rFonts w:asciiTheme="majorHAnsi" w:eastAsiaTheme="majorEastAsia" w:hAnsiTheme="majorHAnsi" w:cstheme="majorBidi"/>
      <w:i/>
      <w:iCs/>
      <w:color w:val="4F81BD" w:themeColor="accent1"/>
      <w:spacing w:val="15"/>
      <w:sz w:val="24"/>
      <w:szCs w:val="24"/>
    </w:rPr>
  </w:style>
  <w:style w:type="character" w:customStyle="1" w:styleId="aa">
    <w:name w:val="Название Знак"/>
    <w:basedOn w:val="a0"/>
    <w:link w:val="a9"/>
    <w:uiPriority w:val="10"/>
    <w:rPr>
      <w:rFonts w:asciiTheme="majorHAnsi" w:eastAsiaTheme="majorEastAsia" w:hAnsiTheme="majorHAnsi" w:cstheme="majorBidi"/>
      <w:color w:val="17365D" w:themeColor="text2" w:themeShade="BF"/>
      <w:spacing w:val="5"/>
      <w:kern w:val="28"/>
      <w:sz w:val="52"/>
      <w:szCs w:val="52"/>
    </w:rPr>
  </w:style>
  <w:style w:type="paragraph" w:styleId="ae">
    <w:name w:val="List Paragraph"/>
    <w:basedOn w:val="a"/>
    <w:uiPriority w:val="99"/>
    <w:rsid w:val="00612D01"/>
    <w:pPr>
      <w:ind w:left="720"/>
      <w:contextualSpacing/>
    </w:pPr>
    <w:rPr>
      <w:rFonts w:eastAsiaTheme="minorEastAsia"/>
      <w:lang w:val="ru-RU" w:eastAsia="ru-RU"/>
    </w:rPr>
  </w:style>
  <w:style w:type="character" w:customStyle="1" w:styleId="UnresolvedMention">
    <w:name w:val="Unresolved Mention"/>
    <w:basedOn w:val="a0"/>
    <w:uiPriority w:val="99"/>
    <w:semiHidden/>
    <w:unhideWhenUsed/>
    <w:rsid w:val="00612D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9f8eea9e" TargetMode="External"/><Relationship Id="rId21" Type="http://schemas.openxmlformats.org/officeDocument/2006/relationships/hyperlink" Target="https://m.edsoo.ru/e20b36e4" TargetMode="External"/><Relationship Id="rId42" Type="http://schemas.openxmlformats.org/officeDocument/2006/relationships/hyperlink" Target="https://m.edsoo.ru/f6a65a91" TargetMode="External"/><Relationship Id="rId63" Type="http://schemas.openxmlformats.org/officeDocument/2006/relationships/hyperlink" Target="https://m.edsoo.ru/f8025ef8" TargetMode="External"/><Relationship Id="rId84" Type="http://schemas.openxmlformats.org/officeDocument/2006/relationships/hyperlink" Target="https://m.edsoo.ru/38fb8ca5" TargetMode="External"/><Relationship Id="rId138" Type="http://schemas.openxmlformats.org/officeDocument/2006/relationships/hyperlink" Target="https://m.edsoo.ru/307edf82" TargetMode="External"/><Relationship Id="rId159" Type="http://schemas.openxmlformats.org/officeDocument/2006/relationships/hyperlink" Target="https://m.edsoo.ru/d7569e76" TargetMode="External"/><Relationship Id="rId170" Type="http://schemas.openxmlformats.org/officeDocument/2006/relationships/hyperlink" Target="https://m.edsoo.ru/8b07ea1d" TargetMode="External"/><Relationship Id="rId191" Type="http://schemas.openxmlformats.org/officeDocument/2006/relationships/hyperlink" Target="https://m.edsoo.ru/d22c3e92" TargetMode="External"/><Relationship Id="rId205" Type="http://schemas.openxmlformats.org/officeDocument/2006/relationships/hyperlink" Target="https://m.edsoo.ru/dd9efd3f" TargetMode="External"/><Relationship Id="rId226" Type="http://schemas.openxmlformats.org/officeDocument/2006/relationships/hyperlink" Target="https://m.edsoo.ru/8e78e75d" TargetMode="External"/><Relationship Id="rId247" Type="http://schemas.openxmlformats.org/officeDocument/2006/relationships/hyperlink" Target="https://m.edsoo.ru/fb08947b" TargetMode="External"/><Relationship Id="rId107" Type="http://schemas.openxmlformats.org/officeDocument/2006/relationships/hyperlink" Target="https://m.edsoo.ru/fd0ec140" TargetMode="External"/><Relationship Id="rId268" Type="http://schemas.openxmlformats.org/officeDocument/2006/relationships/hyperlink" Target="http://www.pushkinskijdom.ru" TargetMode="External"/><Relationship Id="rId11" Type="http://schemas.openxmlformats.org/officeDocument/2006/relationships/hyperlink" Target="https://m.edsoo.ru/e20b36e4" TargetMode="External"/><Relationship Id="rId32" Type="http://schemas.openxmlformats.org/officeDocument/2006/relationships/hyperlink" Target="https://m.edsoo.ru/f6a65a91" TargetMode="External"/><Relationship Id="rId53" Type="http://schemas.openxmlformats.org/officeDocument/2006/relationships/hyperlink" Target="https://m.edsoo.ru/f6a65a91" TargetMode="External"/><Relationship Id="rId74" Type="http://schemas.openxmlformats.org/officeDocument/2006/relationships/hyperlink" Target="https://m.edsoo.ru/b800baca" TargetMode="External"/><Relationship Id="rId128" Type="http://schemas.openxmlformats.org/officeDocument/2006/relationships/hyperlink" Target="https://m.edsoo.ru/d1bc0faf" TargetMode="External"/><Relationship Id="rId149" Type="http://schemas.openxmlformats.org/officeDocument/2006/relationships/hyperlink" Target="https://m.edsoo.ru/715fba62" TargetMode="External"/><Relationship Id="rId5" Type="http://schemas.openxmlformats.org/officeDocument/2006/relationships/webSettings" Target="webSettings.xml"/><Relationship Id="rId95" Type="http://schemas.openxmlformats.org/officeDocument/2006/relationships/hyperlink" Target="https://m.edsoo.ru/90dd4547" TargetMode="External"/><Relationship Id="rId160" Type="http://schemas.openxmlformats.org/officeDocument/2006/relationships/hyperlink" Target="https://m.edsoo.ru/f75ced78" TargetMode="External"/><Relationship Id="rId181" Type="http://schemas.openxmlformats.org/officeDocument/2006/relationships/hyperlink" Target="https://m.edsoo.ru/5538c729" TargetMode="External"/><Relationship Id="rId216" Type="http://schemas.openxmlformats.org/officeDocument/2006/relationships/hyperlink" Target="https://m.edsoo.ru/0b25e9ed" TargetMode="External"/><Relationship Id="rId237" Type="http://schemas.openxmlformats.org/officeDocument/2006/relationships/hyperlink" Target="https://m.edsoo.ru/8d5e07f0" TargetMode="External"/><Relationship Id="rId258" Type="http://schemas.openxmlformats.org/officeDocument/2006/relationships/hyperlink" Target="http://lit.rusolymp.ru" TargetMode="External"/><Relationship Id="rId279" Type="http://schemas.openxmlformats.org/officeDocument/2006/relationships/theme" Target="theme/theme1.xml"/><Relationship Id="rId22" Type="http://schemas.openxmlformats.org/officeDocument/2006/relationships/hyperlink" Target="https://m.edsoo.ru/e20b36e4" TargetMode="External"/><Relationship Id="rId43" Type="http://schemas.openxmlformats.org/officeDocument/2006/relationships/hyperlink" Target="https://m.edsoo.ru/f6a65a91" TargetMode="External"/><Relationship Id="rId64" Type="http://schemas.openxmlformats.org/officeDocument/2006/relationships/hyperlink" Target="https://m.edsoo.ru/d0004569" TargetMode="External"/><Relationship Id="rId118" Type="http://schemas.openxmlformats.org/officeDocument/2006/relationships/hyperlink" Target="https://m.edsoo.ru/bb7c12a0" TargetMode="External"/><Relationship Id="rId139" Type="http://schemas.openxmlformats.org/officeDocument/2006/relationships/hyperlink" Target="https://m.edsoo.ru/eabf4f90" TargetMode="External"/><Relationship Id="rId85" Type="http://schemas.openxmlformats.org/officeDocument/2006/relationships/hyperlink" Target="https://m.edsoo.ru/6409d788" TargetMode="External"/><Relationship Id="rId150" Type="http://schemas.openxmlformats.org/officeDocument/2006/relationships/hyperlink" Target="https://m.edsoo.ru/9862089c" TargetMode="External"/><Relationship Id="rId171" Type="http://schemas.openxmlformats.org/officeDocument/2006/relationships/hyperlink" Target="https://m.edsoo.ru/affd7740" TargetMode="External"/><Relationship Id="rId192" Type="http://schemas.openxmlformats.org/officeDocument/2006/relationships/hyperlink" Target="https://m.edsoo.ru/7d3ff4f5" TargetMode="External"/><Relationship Id="rId206" Type="http://schemas.openxmlformats.org/officeDocument/2006/relationships/hyperlink" Target="https://m.edsoo.ru/111c4d0a" TargetMode="External"/><Relationship Id="rId227" Type="http://schemas.openxmlformats.org/officeDocument/2006/relationships/hyperlink" Target="https://m.edsoo.ru/bf34b20f" TargetMode="External"/><Relationship Id="rId248" Type="http://schemas.openxmlformats.org/officeDocument/2006/relationships/hyperlink" Target="https://m.edsoo.ru/5c4dcc68" TargetMode="External"/><Relationship Id="rId269" Type="http://schemas.openxmlformats.org/officeDocument/2006/relationships/hyperlink" Target="http://www.ayguo.com" TargetMode="External"/><Relationship Id="rId12" Type="http://schemas.openxmlformats.org/officeDocument/2006/relationships/hyperlink" Target="https://m.edsoo.ru/e20b36e4" TargetMode="External"/><Relationship Id="rId33" Type="http://schemas.openxmlformats.org/officeDocument/2006/relationships/hyperlink" Target="https://m.edsoo.ru/f6a65a91" TargetMode="External"/><Relationship Id="rId108" Type="http://schemas.openxmlformats.org/officeDocument/2006/relationships/hyperlink" Target="https://m.edsoo.ru/429ee50c" TargetMode="External"/><Relationship Id="rId129" Type="http://schemas.openxmlformats.org/officeDocument/2006/relationships/hyperlink" Target="https://m.edsoo.ru/6918f662" TargetMode="External"/><Relationship Id="rId54" Type="http://schemas.openxmlformats.org/officeDocument/2006/relationships/hyperlink" Target="https://m.edsoo.ru/f6a65a91" TargetMode="External"/><Relationship Id="rId75" Type="http://schemas.openxmlformats.org/officeDocument/2006/relationships/hyperlink" Target="https://m.edsoo.ru/cca723e7" TargetMode="External"/><Relationship Id="rId96" Type="http://schemas.openxmlformats.org/officeDocument/2006/relationships/hyperlink" Target="https://m.edsoo.ru/48dc8cdd" TargetMode="External"/><Relationship Id="rId140" Type="http://schemas.openxmlformats.org/officeDocument/2006/relationships/hyperlink" Target="https://m.edsoo.ru/69ad657e" TargetMode="External"/><Relationship Id="rId161" Type="http://schemas.openxmlformats.org/officeDocument/2006/relationships/hyperlink" Target="https://m.edsoo.ru/bd6b11ec" TargetMode="External"/><Relationship Id="rId182" Type="http://schemas.openxmlformats.org/officeDocument/2006/relationships/hyperlink" Target="https://m.edsoo.ru/465edbce" TargetMode="External"/><Relationship Id="rId217" Type="http://schemas.openxmlformats.org/officeDocument/2006/relationships/hyperlink" Target="https://m.edsoo.ru/767afda5" TargetMode="External"/><Relationship Id="rId6" Type="http://schemas.openxmlformats.org/officeDocument/2006/relationships/footnotes" Target="footnotes.xml"/><Relationship Id="rId238" Type="http://schemas.openxmlformats.org/officeDocument/2006/relationships/hyperlink" Target="https://m.edsoo.ru/d936b17f" TargetMode="External"/><Relationship Id="rId259" Type="http://schemas.openxmlformats.org/officeDocument/2006/relationships/hyperlink" Target="http://metlit.nm.ru" TargetMode="External"/><Relationship Id="rId23" Type="http://schemas.openxmlformats.org/officeDocument/2006/relationships/hyperlink" Target="https://m.edsoo.ru/f6a65a91" TargetMode="External"/><Relationship Id="rId119" Type="http://schemas.openxmlformats.org/officeDocument/2006/relationships/hyperlink" Target="https://m.edsoo.ru/0734a41a" TargetMode="External"/><Relationship Id="rId270" Type="http://schemas.openxmlformats.org/officeDocument/2006/relationships/hyperlink" Target="http://www.noblit.ru" TargetMode="External"/><Relationship Id="rId44" Type="http://schemas.openxmlformats.org/officeDocument/2006/relationships/hyperlink" Target="https://m.edsoo.ru/f6a65a91" TargetMode="External"/><Relationship Id="rId65" Type="http://schemas.openxmlformats.org/officeDocument/2006/relationships/hyperlink" Target="https://m.edsoo.ru/7eface0f" TargetMode="External"/><Relationship Id="rId86" Type="http://schemas.openxmlformats.org/officeDocument/2006/relationships/hyperlink" Target="https://m.edsoo.ru/0fdcc372" TargetMode="External"/><Relationship Id="rId130" Type="http://schemas.openxmlformats.org/officeDocument/2006/relationships/hyperlink" Target="https://m.edsoo.ru/cd3c411f" TargetMode="External"/><Relationship Id="rId151" Type="http://schemas.openxmlformats.org/officeDocument/2006/relationships/hyperlink" Target="https://m.edsoo.ru/5a351bd7" TargetMode="External"/><Relationship Id="rId172" Type="http://schemas.openxmlformats.org/officeDocument/2006/relationships/hyperlink" Target="https://m.edsoo.ru/c075842f" TargetMode="External"/><Relationship Id="rId193" Type="http://schemas.openxmlformats.org/officeDocument/2006/relationships/hyperlink" Target="https://m.edsoo.ru/bf5e8839" TargetMode="External"/><Relationship Id="rId202" Type="http://schemas.openxmlformats.org/officeDocument/2006/relationships/hyperlink" Target="https://m.edsoo.ru/93360d41" TargetMode="External"/><Relationship Id="rId207" Type="http://schemas.openxmlformats.org/officeDocument/2006/relationships/hyperlink" Target="https://m.edsoo.ru/15c7c0d1" TargetMode="External"/><Relationship Id="rId223" Type="http://schemas.openxmlformats.org/officeDocument/2006/relationships/hyperlink" Target="https://m.edsoo.ru/775115fd" TargetMode="External"/><Relationship Id="rId228" Type="http://schemas.openxmlformats.org/officeDocument/2006/relationships/hyperlink" Target="https://m.edsoo.ru/2f1f3e4a" TargetMode="External"/><Relationship Id="rId244" Type="http://schemas.openxmlformats.org/officeDocument/2006/relationships/hyperlink" Target="https://m.edsoo.ru/affe147a" TargetMode="External"/><Relationship Id="rId249" Type="http://schemas.openxmlformats.org/officeDocument/2006/relationships/hyperlink" Target="https://m.edsoo.ru/c81012dc" TargetMode="External"/><Relationship Id="rId13" Type="http://schemas.openxmlformats.org/officeDocument/2006/relationships/hyperlink" Target="https://m.edsoo.ru/e20b36e4" TargetMode="External"/><Relationship Id="rId18" Type="http://schemas.openxmlformats.org/officeDocument/2006/relationships/hyperlink" Target="https://m.edsoo.ru/e20b36e4" TargetMode="External"/><Relationship Id="rId39" Type="http://schemas.openxmlformats.org/officeDocument/2006/relationships/hyperlink" Target="https://m.edsoo.ru/f6a65a91" TargetMode="External"/><Relationship Id="rId109" Type="http://schemas.openxmlformats.org/officeDocument/2006/relationships/hyperlink" Target="https://m.edsoo.ru/92dd8da8" TargetMode="External"/><Relationship Id="rId260" Type="http://schemas.openxmlformats.org/officeDocument/2006/relationships/hyperlink" Target="http://mlis.fobr.ru" TargetMode="External"/><Relationship Id="rId265" Type="http://schemas.openxmlformats.org/officeDocument/2006/relationships/hyperlink" Target="http://magazines.russ.ru" TargetMode="External"/><Relationship Id="rId34" Type="http://schemas.openxmlformats.org/officeDocument/2006/relationships/hyperlink" Target="https://m.edsoo.ru/f6a65a91" TargetMode="External"/><Relationship Id="rId50" Type="http://schemas.openxmlformats.org/officeDocument/2006/relationships/hyperlink" Target="https://m.edsoo.ru/f6a65a91" TargetMode="External"/><Relationship Id="rId55" Type="http://schemas.openxmlformats.org/officeDocument/2006/relationships/hyperlink" Target="https://m.edsoo.ru/f6a65a91" TargetMode="External"/><Relationship Id="rId76" Type="http://schemas.openxmlformats.org/officeDocument/2006/relationships/hyperlink" Target="https://m.edsoo.ru/77583f5e" TargetMode="External"/><Relationship Id="rId97" Type="http://schemas.openxmlformats.org/officeDocument/2006/relationships/hyperlink" Target="https://m.edsoo.ru/b6b59225" TargetMode="External"/><Relationship Id="rId104" Type="http://schemas.openxmlformats.org/officeDocument/2006/relationships/hyperlink" Target="https://m.edsoo.ru/6355e71c" TargetMode="External"/><Relationship Id="rId120" Type="http://schemas.openxmlformats.org/officeDocument/2006/relationships/hyperlink" Target="https://m.edsoo.ru/6ad10754" TargetMode="External"/><Relationship Id="rId125" Type="http://schemas.openxmlformats.org/officeDocument/2006/relationships/hyperlink" Target="https://m.edsoo.ru/db8ec70a" TargetMode="External"/><Relationship Id="rId141" Type="http://schemas.openxmlformats.org/officeDocument/2006/relationships/hyperlink" Target="https://m.edsoo.ru/85d32996" TargetMode="External"/><Relationship Id="rId146" Type="http://schemas.openxmlformats.org/officeDocument/2006/relationships/hyperlink" Target="https://m.edsoo.ru/d0cc465e" TargetMode="External"/><Relationship Id="rId167" Type="http://schemas.openxmlformats.org/officeDocument/2006/relationships/hyperlink" Target="https://m.edsoo.ru/061d72d1" TargetMode="External"/><Relationship Id="rId188" Type="http://schemas.openxmlformats.org/officeDocument/2006/relationships/hyperlink" Target="https://m.edsoo.ru/6c71c024" TargetMode="External"/><Relationship Id="rId7" Type="http://schemas.openxmlformats.org/officeDocument/2006/relationships/endnotes" Target="endnotes.xml"/><Relationship Id="rId71" Type="http://schemas.openxmlformats.org/officeDocument/2006/relationships/hyperlink" Target="https://m.edsoo.ru/f8f820d8" TargetMode="External"/><Relationship Id="rId92" Type="http://schemas.openxmlformats.org/officeDocument/2006/relationships/hyperlink" Target="https://m.edsoo.ru/3d6eed61" TargetMode="External"/><Relationship Id="rId162" Type="http://schemas.openxmlformats.org/officeDocument/2006/relationships/hyperlink" Target="https://m.edsoo.ru/32f63f9f" TargetMode="External"/><Relationship Id="rId183" Type="http://schemas.openxmlformats.org/officeDocument/2006/relationships/hyperlink" Target="https://m.edsoo.ru/d0db6cf4" TargetMode="External"/><Relationship Id="rId213" Type="http://schemas.openxmlformats.org/officeDocument/2006/relationships/hyperlink" Target="https://m.edsoo.ru/2b980c33" TargetMode="External"/><Relationship Id="rId218" Type="http://schemas.openxmlformats.org/officeDocument/2006/relationships/hyperlink" Target="https://m.edsoo.ru/65b754bf" TargetMode="External"/><Relationship Id="rId234" Type="http://schemas.openxmlformats.org/officeDocument/2006/relationships/hyperlink" Target="https://m.edsoo.ru/e1d27b19" TargetMode="External"/><Relationship Id="rId239" Type="http://schemas.openxmlformats.org/officeDocument/2006/relationships/hyperlink" Target="https://m.edsoo.ru/aaa84fa0" TargetMode="External"/><Relationship Id="rId2" Type="http://schemas.openxmlformats.org/officeDocument/2006/relationships/styles" Target="styles.xml"/><Relationship Id="rId29" Type="http://schemas.openxmlformats.org/officeDocument/2006/relationships/hyperlink" Target="https://m.edsoo.ru/f6a65a91" TargetMode="External"/><Relationship Id="rId250" Type="http://schemas.openxmlformats.org/officeDocument/2006/relationships/hyperlink" Target="https://m.edsoo.ru/ce527e51" TargetMode="External"/><Relationship Id="rId255" Type="http://schemas.openxmlformats.org/officeDocument/2006/relationships/hyperlink" Target="https://m.edsoo.ru/fa8cbb35" TargetMode="External"/><Relationship Id="rId271" Type="http://schemas.openxmlformats.org/officeDocument/2006/relationships/hyperlink" Target="http://www.lito.ru" TargetMode="External"/><Relationship Id="rId276" Type="http://schemas.openxmlformats.org/officeDocument/2006/relationships/hyperlink" Target="http://www.lihachev.ru" TargetMode="External"/><Relationship Id="rId24" Type="http://schemas.openxmlformats.org/officeDocument/2006/relationships/hyperlink" Target="https://m.edsoo.ru/f6a65a91" TargetMode="External"/><Relationship Id="rId40" Type="http://schemas.openxmlformats.org/officeDocument/2006/relationships/hyperlink" Target="https://m.edsoo.ru/f6a65a91" TargetMode="External"/><Relationship Id="rId45" Type="http://schemas.openxmlformats.org/officeDocument/2006/relationships/hyperlink" Target="https://m.edsoo.ru/f6a65a91" TargetMode="External"/><Relationship Id="rId66" Type="http://schemas.openxmlformats.org/officeDocument/2006/relationships/hyperlink" Target="https://m.edsoo.ru/569d9145" TargetMode="External"/><Relationship Id="rId87" Type="http://schemas.openxmlformats.org/officeDocument/2006/relationships/hyperlink" Target="https://m.edsoo.ru/2e017055" TargetMode="External"/><Relationship Id="rId110" Type="http://schemas.openxmlformats.org/officeDocument/2006/relationships/hyperlink" Target="https://m.edsoo.ru/95955423" TargetMode="External"/><Relationship Id="rId115" Type="http://schemas.openxmlformats.org/officeDocument/2006/relationships/hyperlink" Target="https://m.edsoo.ru/1156f7fb" TargetMode="External"/><Relationship Id="rId131" Type="http://schemas.openxmlformats.org/officeDocument/2006/relationships/hyperlink" Target="https://m.edsoo.ru/36f2aa60" TargetMode="External"/><Relationship Id="rId136" Type="http://schemas.openxmlformats.org/officeDocument/2006/relationships/hyperlink" Target="https://m.edsoo.ru/a862336c" TargetMode="External"/><Relationship Id="rId157" Type="http://schemas.openxmlformats.org/officeDocument/2006/relationships/hyperlink" Target="https://m.edsoo.ru/01a2c7af" TargetMode="External"/><Relationship Id="rId178" Type="http://schemas.openxmlformats.org/officeDocument/2006/relationships/hyperlink" Target="https://m.edsoo.ru/ba41962d" TargetMode="External"/><Relationship Id="rId61" Type="http://schemas.openxmlformats.org/officeDocument/2006/relationships/hyperlink" Target="https://m.edsoo.ru/b2bfccec" TargetMode="External"/><Relationship Id="rId82" Type="http://schemas.openxmlformats.org/officeDocument/2006/relationships/hyperlink" Target="https://m.edsoo.ru/ab0ee46b" TargetMode="External"/><Relationship Id="rId152" Type="http://schemas.openxmlformats.org/officeDocument/2006/relationships/hyperlink" Target="https://m.edsoo.ru/ce9871fb" TargetMode="External"/><Relationship Id="rId173" Type="http://schemas.openxmlformats.org/officeDocument/2006/relationships/hyperlink" Target="https://m.edsoo.ru/eaafb657" TargetMode="External"/><Relationship Id="rId194" Type="http://schemas.openxmlformats.org/officeDocument/2006/relationships/hyperlink" Target="https://m.edsoo.ru/30cdfe29" TargetMode="External"/><Relationship Id="rId199" Type="http://schemas.openxmlformats.org/officeDocument/2006/relationships/hyperlink" Target="https://m.edsoo.ru/c040c9af" TargetMode="External"/><Relationship Id="rId203" Type="http://schemas.openxmlformats.org/officeDocument/2006/relationships/hyperlink" Target="https://m.edsoo.ru/860403c1" TargetMode="External"/><Relationship Id="rId208" Type="http://schemas.openxmlformats.org/officeDocument/2006/relationships/hyperlink" Target="https://m.edsoo.ru/3d2cc5fb" TargetMode="External"/><Relationship Id="rId229" Type="http://schemas.openxmlformats.org/officeDocument/2006/relationships/hyperlink" Target="https://m.edsoo.ru/97248b85" TargetMode="External"/><Relationship Id="rId19" Type="http://schemas.openxmlformats.org/officeDocument/2006/relationships/hyperlink" Target="https://m.edsoo.ru/e20b36e4" TargetMode="External"/><Relationship Id="rId224" Type="http://schemas.openxmlformats.org/officeDocument/2006/relationships/hyperlink" Target="https://m.edsoo.ru/bcf6efb2" TargetMode="External"/><Relationship Id="rId240" Type="http://schemas.openxmlformats.org/officeDocument/2006/relationships/hyperlink" Target="https://m.edsoo.ru/2ce35f4e" TargetMode="External"/><Relationship Id="rId245" Type="http://schemas.openxmlformats.org/officeDocument/2006/relationships/hyperlink" Target="https://m.edsoo.ru/f735fb80" TargetMode="External"/><Relationship Id="rId261" Type="http://schemas.openxmlformats.org/officeDocument/2006/relationships/hyperlink" Target="http://lib.prosv.ru" TargetMode="External"/><Relationship Id="rId266" Type="http://schemas.openxmlformats.org/officeDocument/2006/relationships/hyperlink" Target="http://www.livepoetry.ru" TargetMode="External"/><Relationship Id="rId14" Type="http://schemas.openxmlformats.org/officeDocument/2006/relationships/hyperlink" Target="https://m.edsoo.ru/e20b36e4" TargetMode="External"/><Relationship Id="rId30" Type="http://schemas.openxmlformats.org/officeDocument/2006/relationships/hyperlink" Target="https://m.edsoo.ru/f6a65a91" TargetMode="External"/><Relationship Id="rId35" Type="http://schemas.openxmlformats.org/officeDocument/2006/relationships/hyperlink" Target="https://m.edsoo.ru/f6a65a91" TargetMode="External"/><Relationship Id="rId56" Type="http://schemas.openxmlformats.org/officeDocument/2006/relationships/hyperlink" Target="https://m.edsoo.ru/f6a65a91" TargetMode="External"/><Relationship Id="rId77" Type="http://schemas.openxmlformats.org/officeDocument/2006/relationships/hyperlink" Target="https://m.edsoo.ru/f46e3aff" TargetMode="External"/><Relationship Id="rId100" Type="http://schemas.openxmlformats.org/officeDocument/2006/relationships/hyperlink" Target="https://m.edsoo.ru/e31eadf2" TargetMode="External"/><Relationship Id="rId105" Type="http://schemas.openxmlformats.org/officeDocument/2006/relationships/hyperlink" Target="https://m.edsoo.ru/55f0d8d3" TargetMode="External"/><Relationship Id="rId126" Type="http://schemas.openxmlformats.org/officeDocument/2006/relationships/hyperlink" Target="https://m.edsoo.ru/bea32083" TargetMode="External"/><Relationship Id="rId147" Type="http://schemas.openxmlformats.org/officeDocument/2006/relationships/hyperlink" Target="https://m.edsoo.ru/f12a62ec" TargetMode="External"/><Relationship Id="rId168" Type="http://schemas.openxmlformats.org/officeDocument/2006/relationships/hyperlink" Target="https://m.edsoo.ru/5b1e09e6" TargetMode="External"/><Relationship Id="rId8" Type="http://schemas.openxmlformats.org/officeDocument/2006/relationships/hyperlink" Target="https://m.edsoo.ru/e20b36e4" TargetMode="External"/><Relationship Id="rId51" Type="http://schemas.openxmlformats.org/officeDocument/2006/relationships/hyperlink" Target="https://m.edsoo.ru/f6a65a91" TargetMode="External"/><Relationship Id="rId72" Type="http://schemas.openxmlformats.org/officeDocument/2006/relationships/hyperlink" Target="https://m.edsoo.ru/c753714b" TargetMode="External"/><Relationship Id="rId93" Type="http://schemas.openxmlformats.org/officeDocument/2006/relationships/hyperlink" Target="https://m.edsoo.ru/8b277b94" TargetMode="External"/><Relationship Id="rId98" Type="http://schemas.openxmlformats.org/officeDocument/2006/relationships/hyperlink" Target="https://m.edsoo.ru/32909836" TargetMode="External"/><Relationship Id="rId121" Type="http://schemas.openxmlformats.org/officeDocument/2006/relationships/hyperlink" Target="https://m.edsoo.ru/2ea4166f" TargetMode="External"/><Relationship Id="rId142" Type="http://schemas.openxmlformats.org/officeDocument/2006/relationships/hyperlink" Target="https://m.edsoo.ru/46bb6375" TargetMode="External"/><Relationship Id="rId163" Type="http://schemas.openxmlformats.org/officeDocument/2006/relationships/hyperlink" Target="https://m.edsoo.ru/944db530" TargetMode="External"/><Relationship Id="rId184" Type="http://schemas.openxmlformats.org/officeDocument/2006/relationships/hyperlink" Target="https://m.edsoo.ru/c45f866f" TargetMode="External"/><Relationship Id="rId189" Type="http://schemas.openxmlformats.org/officeDocument/2006/relationships/hyperlink" Target="https://m.edsoo.ru/c4418373" TargetMode="External"/><Relationship Id="rId219" Type="http://schemas.openxmlformats.org/officeDocument/2006/relationships/hyperlink" Target="https://m.edsoo.ru/60bcc8ab" TargetMode="External"/><Relationship Id="rId3" Type="http://schemas.microsoft.com/office/2007/relationships/stylesWithEffects" Target="stylesWithEffects.xml"/><Relationship Id="rId214" Type="http://schemas.openxmlformats.org/officeDocument/2006/relationships/hyperlink" Target="https://m.edsoo.ru/b60d6962" TargetMode="External"/><Relationship Id="rId230" Type="http://schemas.openxmlformats.org/officeDocument/2006/relationships/hyperlink" Target="https://m.edsoo.ru/3bf7a00a" TargetMode="External"/><Relationship Id="rId235" Type="http://schemas.openxmlformats.org/officeDocument/2006/relationships/hyperlink" Target="https://m.edsoo.ru/a3f49f45" TargetMode="External"/><Relationship Id="rId251" Type="http://schemas.openxmlformats.org/officeDocument/2006/relationships/hyperlink" Target="https://m.edsoo.ru/0eac5454" TargetMode="External"/><Relationship Id="rId256" Type="http://schemas.openxmlformats.org/officeDocument/2006/relationships/hyperlink" Target="http://litera.edu.ru" TargetMode="External"/><Relationship Id="rId277" Type="http://schemas.openxmlformats.org/officeDocument/2006/relationships/hyperlink" Target="http://feb-web.ru" TargetMode="External"/><Relationship Id="rId25" Type="http://schemas.openxmlformats.org/officeDocument/2006/relationships/hyperlink" Target="https://m.edsoo.ru/f6a65a91" TargetMode="External"/><Relationship Id="rId46" Type="http://schemas.openxmlformats.org/officeDocument/2006/relationships/hyperlink" Target="https://m.edsoo.ru/f6a65a91" TargetMode="External"/><Relationship Id="rId67" Type="http://schemas.openxmlformats.org/officeDocument/2006/relationships/hyperlink" Target="https://m.edsoo.ru/6631455a" TargetMode="External"/><Relationship Id="rId116" Type="http://schemas.openxmlformats.org/officeDocument/2006/relationships/hyperlink" Target="https://m.edsoo.ru/72b7eb95" TargetMode="External"/><Relationship Id="rId137" Type="http://schemas.openxmlformats.org/officeDocument/2006/relationships/hyperlink" Target="https://m.edsoo.ru/9022ff94" TargetMode="External"/><Relationship Id="rId158" Type="http://schemas.openxmlformats.org/officeDocument/2006/relationships/hyperlink" Target="https://m.edsoo.ru/1515426d" TargetMode="External"/><Relationship Id="rId272" Type="http://schemas.openxmlformats.org/officeDocument/2006/relationships/hyperlink" Target="http://www.stihi.ru" TargetMode="External"/><Relationship Id="rId20" Type="http://schemas.openxmlformats.org/officeDocument/2006/relationships/hyperlink" Target="https://m.edsoo.ru/e20b36e4" TargetMode="External"/><Relationship Id="rId41" Type="http://schemas.openxmlformats.org/officeDocument/2006/relationships/hyperlink" Target="https://m.edsoo.ru/f6a65a91" TargetMode="External"/><Relationship Id="rId62" Type="http://schemas.openxmlformats.org/officeDocument/2006/relationships/hyperlink" Target="https://m.edsoo.ru/f1bf6dac" TargetMode="External"/><Relationship Id="rId83" Type="http://schemas.openxmlformats.org/officeDocument/2006/relationships/hyperlink" Target="https://m.edsoo.ru/fc94db83" TargetMode="External"/><Relationship Id="rId88" Type="http://schemas.openxmlformats.org/officeDocument/2006/relationships/hyperlink" Target="https://m.edsoo.ru/278e6a2c" TargetMode="External"/><Relationship Id="rId111" Type="http://schemas.openxmlformats.org/officeDocument/2006/relationships/hyperlink" Target="https://m.edsoo.ru/9cc9c4c1" TargetMode="External"/><Relationship Id="rId132" Type="http://schemas.openxmlformats.org/officeDocument/2006/relationships/hyperlink" Target="https://m.edsoo.ru/fc560d17" TargetMode="External"/><Relationship Id="rId153" Type="http://schemas.openxmlformats.org/officeDocument/2006/relationships/hyperlink" Target="https://m.edsoo.ru/43fc8660" TargetMode="External"/><Relationship Id="rId174" Type="http://schemas.openxmlformats.org/officeDocument/2006/relationships/hyperlink" Target="https://m.edsoo.ru/6ed881ea" TargetMode="External"/><Relationship Id="rId179" Type="http://schemas.openxmlformats.org/officeDocument/2006/relationships/hyperlink" Target="https://m.edsoo.ru/ac830a56" TargetMode="External"/><Relationship Id="rId195" Type="http://schemas.openxmlformats.org/officeDocument/2006/relationships/hyperlink" Target="https://m.edsoo.ru/304be92b" TargetMode="External"/><Relationship Id="rId209" Type="http://schemas.openxmlformats.org/officeDocument/2006/relationships/hyperlink" Target="https://m.edsoo.ru/db2e52d0" TargetMode="External"/><Relationship Id="rId190" Type="http://schemas.openxmlformats.org/officeDocument/2006/relationships/hyperlink" Target="https://m.edsoo.ru/2ad863d0" TargetMode="External"/><Relationship Id="rId204" Type="http://schemas.openxmlformats.org/officeDocument/2006/relationships/hyperlink" Target="https://m.edsoo.ru/63ce8fb9" TargetMode="External"/><Relationship Id="rId220" Type="http://schemas.openxmlformats.org/officeDocument/2006/relationships/hyperlink" Target="https://m.edsoo.ru/f268593f" TargetMode="External"/><Relationship Id="rId225" Type="http://schemas.openxmlformats.org/officeDocument/2006/relationships/hyperlink" Target="https://m.edsoo.ru/b6d6f138" TargetMode="External"/><Relationship Id="rId241" Type="http://schemas.openxmlformats.org/officeDocument/2006/relationships/hyperlink" Target="https://m.edsoo.ru/36100252" TargetMode="External"/><Relationship Id="rId246" Type="http://schemas.openxmlformats.org/officeDocument/2006/relationships/hyperlink" Target="https://m.edsoo.ru/75c8fd94" TargetMode="External"/><Relationship Id="rId267" Type="http://schemas.openxmlformats.org/officeDocument/2006/relationships/hyperlink" Target="http://www.imli.ru" TargetMode="External"/><Relationship Id="rId15" Type="http://schemas.openxmlformats.org/officeDocument/2006/relationships/hyperlink" Target="https://m.edsoo.ru/e20b36e4" TargetMode="External"/><Relationship Id="rId36" Type="http://schemas.openxmlformats.org/officeDocument/2006/relationships/hyperlink" Target="https://m.edsoo.ru/f6a65a91" TargetMode="External"/><Relationship Id="rId57" Type="http://schemas.openxmlformats.org/officeDocument/2006/relationships/hyperlink" Target="https://m.edsoo.ru/d6a66018" TargetMode="External"/><Relationship Id="rId106" Type="http://schemas.openxmlformats.org/officeDocument/2006/relationships/hyperlink" Target="https://m.edsoo.ru/4ff59256" TargetMode="External"/><Relationship Id="rId127" Type="http://schemas.openxmlformats.org/officeDocument/2006/relationships/hyperlink" Target="https://m.edsoo.ru/551f8b1a" TargetMode="External"/><Relationship Id="rId262" Type="http://schemas.openxmlformats.org/officeDocument/2006/relationships/hyperlink" Target="http://www.klassika.ru" TargetMode="External"/><Relationship Id="rId10" Type="http://schemas.openxmlformats.org/officeDocument/2006/relationships/hyperlink" Target="https://m.edsoo.ru/e20b36e4" TargetMode="External"/><Relationship Id="rId31" Type="http://schemas.openxmlformats.org/officeDocument/2006/relationships/hyperlink" Target="https://m.edsoo.ru/f6a65a91" TargetMode="External"/><Relationship Id="rId52" Type="http://schemas.openxmlformats.org/officeDocument/2006/relationships/hyperlink" Target="https://m.edsoo.ru/f6a65a91" TargetMode="External"/><Relationship Id="rId73" Type="http://schemas.openxmlformats.org/officeDocument/2006/relationships/hyperlink" Target="https://m.edsoo.ru/f04ffea9" TargetMode="External"/><Relationship Id="rId78" Type="http://schemas.openxmlformats.org/officeDocument/2006/relationships/hyperlink" Target="https://m.edsoo.ru/e6e2637d" TargetMode="External"/><Relationship Id="rId94" Type="http://schemas.openxmlformats.org/officeDocument/2006/relationships/hyperlink" Target="https://m.edsoo.ru/62b032c0" TargetMode="External"/><Relationship Id="rId99" Type="http://schemas.openxmlformats.org/officeDocument/2006/relationships/hyperlink" Target="https://m.edsoo.ru/b1d66b91" TargetMode="External"/><Relationship Id="rId101" Type="http://schemas.openxmlformats.org/officeDocument/2006/relationships/hyperlink" Target="https://m.edsoo.ru/14396328" TargetMode="External"/><Relationship Id="rId122" Type="http://schemas.openxmlformats.org/officeDocument/2006/relationships/hyperlink" Target="https://m.edsoo.ru/db3e1a0e" TargetMode="External"/><Relationship Id="rId143" Type="http://schemas.openxmlformats.org/officeDocument/2006/relationships/hyperlink" Target="https://m.edsoo.ru/e1436238" TargetMode="External"/><Relationship Id="rId148" Type="http://schemas.openxmlformats.org/officeDocument/2006/relationships/hyperlink" Target="https://m.edsoo.ru/80c384b3" TargetMode="External"/><Relationship Id="rId164" Type="http://schemas.openxmlformats.org/officeDocument/2006/relationships/hyperlink" Target="https://m.edsoo.ru/0d3032f0" TargetMode="External"/><Relationship Id="rId169" Type="http://schemas.openxmlformats.org/officeDocument/2006/relationships/hyperlink" Target="https://m.edsoo.ru/c4a16478" TargetMode="External"/><Relationship Id="rId185" Type="http://schemas.openxmlformats.org/officeDocument/2006/relationships/hyperlink" Target="https://m.edsoo.ru/81fd4d0f" TargetMode="External"/><Relationship Id="rId4" Type="http://schemas.openxmlformats.org/officeDocument/2006/relationships/settings" Target="settings.xml"/><Relationship Id="rId9" Type="http://schemas.openxmlformats.org/officeDocument/2006/relationships/hyperlink" Target="https://m.edsoo.ru/e20b36e4" TargetMode="External"/><Relationship Id="rId180" Type="http://schemas.openxmlformats.org/officeDocument/2006/relationships/hyperlink" Target="https://m.edsoo.ru/6961da74" TargetMode="External"/><Relationship Id="rId210" Type="http://schemas.openxmlformats.org/officeDocument/2006/relationships/hyperlink" Target="https://m.edsoo.ru/08e859b2" TargetMode="External"/><Relationship Id="rId215" Type="http://schemas.openxmlformats.org/officeDocument/2006/relationships/hyperlink" Target="https://m.edsoo.ru/34b4e709" TargetMode="External"/><Relationship Id="rId236" Type="http://schemas.openxmlformats.org/officeDocument/2006/relationships/hyperlink" Target="https://m.edsoo.ru/a455d06d" TargetMode="External"/><Relationship Id="rId257" Type="http://schemas.openxmlformats.org/officeDocument/2006/relationships/hyperlink" Target="http://lit.1september.ru" TargetMode="External"/><Relationship Id="rId278" Type="http://schemas.openxmlformats.org/officeDocument/2006/relationships/fontTable" Target="fontTable.xml"/><Relationship Id="rId26" Type="http://schemas.openxmlformats.org/officeDocument/2006/relationships/hyperlink" Target="https://m.edsoo.ru/f6a65a91" TargetMode="External"/><Relationship Id="rId231" Type="http://schemas.openxmlformats.org/officeDocument/2006/relationships/hyperlink" Target="https://m.edsoo.ru/9d973ed0" TargetMode="External"/><Relationship Id="rId252" Type="http://schemas.openxmlformats.org/officeDocument/2006/relationships/hyperlink" Target="https://m.edsoo.ru/ad920aa9" TargetMode="External"/><Relationship Id="rId273" Type="http://schemas.openxmlformats.org/officeDocument/2006/relationships/hyperlink" Target="http://www.proza.ru" TargetMode="External"/><Relationship Id="rId47" Type="http://schemas.openxmlformats.org/officeDocument/2006/relationships/hyperlink" Target="https://m.edsoo.ru/f6a65a91" TargetMode="External"/><Relationship Id="rId68" Type="http://schemas.openxmlformats.org/officeDocument/2006/relationships/hyperlink" Target="https://m.edsoo.ru/9e3b3966" TargetMode="External"/><Relationship Id="rId89" Type="http://schemas.openxmlformats.org/officeDocument/2006/relationships/hyperlink" Target="https://m.edsoo.ru/396f644b" TargetMode="External"/><Relationship Id="rId112" Type="http://schemas.openxmlformats.org/officeDocument/2006/relationships/hyperlink" Target="https://m.edsoo.ru/0e0d5a32" TargetMode="External"/><Relationship Id="rId133" Type="http://schemas.openxmlformats.org/officeDocument/2006/relationships/hyperlink" Target="https://m.edsoo.ru/28ea8207" TargetMode="External"/><Relationship Id="rId154" Type="http://schemas.openxmlformats.org/officeDocument/2006/relationships/hyperlink" Target="https://m.edsoo.ru/95e95939" TargetMode="External"/><Relationship Id="rId175" Type="http://schemas.openxmlformats.org/officeDocument/2006/relationships/hyperlink" Target="https://m.edsoo.ru/7959772f" TargetMode="External"/><Relationship Id="rId196" Type="http://schemas.openxmlformats.org/officeDocument/2006/relationships/hyperlink" Target="https://m.edsoo.ru/890b02cf" TargetMode="External"/><Relationship Id="rId200" Type="http://schemas.openxmlformats.org/officeDocument/2006/relationships/hyperlink" Target="https://m.edsoo.ru/8b98bae2" TargetMode="External"/><Relationship Id="rId16" Type="http://schemas.openxmlformats.org/officeDocument/2006/relationships/hyperlink" Target="https://m.edsoo.ru/e20b36e4" TargetMode="External"/><Relationship Id="rId221" Type="http://schemas.openxmlformats.org/officeDocument/2006/relationships/hyperlink" Target="https://m.edsoo.ru/c12f3fe6" TargetMode="External"/><Relationship Id="rId242" Type="http://schemas.openxmlformats.org/officeDocument/2006/relationships/hyperlink" Target="https://m.edsoo.ru/d75dd00e" TargetMode="External"/><Relationship Id="rId263" Type="http://schemas.openxmlformats.org/officeDocument/2006/relationships/hyperlink" Target="http://www.vehi.net" TargetMode="External"/><Relationship Id="rId37" Type="http://schemas.openxmlformats.org/officeDocument/2006/relationships/hyperlink" Target="https://m.edsoo.ru/f6a65a91" TargetMode="External"/><Relationship Id="rId58" Type="http://schemas.openxmlformats.org/officeDocument/2006/relationships/hyperlink" Target="https://m.edsoo.ru/dc1d9abf" TargetMode="External"/><Relationship Id="rId79" Type="http://schemas.openxmlformats.org/officeDocument/2006/relationships/hyperlink" Target="https://m.edsoo.ru/9f46e13e" TargetMode="External"/><Relationship Id="rId102" Type="http://schemas.openxmlformats.org/officeDocument/2006/relationships/hyperlink" Target="https://m.edsoo.ru/eb282fbc" TargetMode="External"/><Relationship Id="rId123" Type="http://schemas.openxmlformats.org/officeDocument/2006/relationships/hyperlink" Target="https://m.edsoo.ru/50ccb805" TargetMode="External"/><Relationship Id="rId144" Type="http://schemas.openxmlformats.org/officeDocument/2006/relationships/hyperlink" Target="https://m.edsoo.ru/24b4669a" TargetMode="External"/><Relationship Id="rId90" Type="http://schemas.openxmlformats.org/officeDocument/2006/relationships/hyperlink" Target="https://m.edsoo.ru/8f005a51" TargetMode="External"/><Relationship Id="rId165" Type="http://schemas.openxmlformats.org/officeDocument/2006/relationships/hyperlink" Target="https://m.edsoo.ru/0ca8c4af" TargetMode="External"/><Relationship Id="rId186" Type="http://schemas.openxmlformats.org/officeDocument/2006/relationships/hyperlink" Target="https://m.edsoo.ru/c5bfb93d" TargetMode="External"/><Relationship Id="rId211" Type="http://schemas.openxmlformats.org/officeDocument/2006/relationships/hyperlink" Target="https://m.edsoo.ru/a099e7e7" TargetMode="External"/><Relationship Id="rId232" Type="http://schemas.openxmlformats.org/officeDocument/2006/relationships/hyperlink" Target="https://m.edsoo.ru/179e661f" TargetMode="External"/><Relationship Id="rId253" Type="http://schemas.openxmlformats.org/officeDocument/2006/relationships/hyperlink" Target="https://m.edsoo.ru/ec2d4e90" TargetMode="External"/><Relationship Id="rId274" Type="http://schemas.openxmlformats.org/officeDocument/2006/relationships/hyperlink" Target="http://www.philolog.ru" TargetMode="External"/><Relationship Id="rId27" Type="http://schemas.openxmlformats.org/officeDocument/2006/relationships/hyperlink" Target="https://m.edsoo.ru/f6a65a91" TargetMode="External"/><Relationship Id="rId48" Type="http://schemas.openxmlformats.org/officeDocument/2006/relationships/hyperlink" Target="https://m.edsoo.ru/f6a65a91" TargetMode="External"/><Relationship Id="rId69" Type="http://schemas.openxmlformats.org/officeDocument/2006/relationships/hyperlink" Target="https://m.edsoo.ru/e9505c01" TargetMode="External"/><Relationship Id="rId113" Type="http://schemas.openxmlformats.org/officeDocument/2006/relationships/hyperlink" Target="https://m.edsoo.ru/af7a1d5e" TargetMode="External"/><Relationship Id="rId134" Type="http://schemas.openxmlformats.org/officeDocument/2006/relationships/hyperlink" Target="https://m.edsoo.ru/717e7f8f" TargetMode="External"/><Relationship Id="rId80" Type="http://schemas.openxmlformats.org/officeDocument/2006/relationships/hyperlink" Target="https://m.edsoo.ru/d94a8edc" TargetMode="External"/><Relationship Id="rId155" Type="http://schemas.openxmlformats.org/officeDocument/2006/relationships/hyperlink" Target="https://m.edsoo.ru/27520b55" TargetMode="External"/><Relationship Id="rId176" Type="http://schemas.openxmlformats.org/officeDocument/2006/relationships/hyperlink" Target="https://m.edsoo.ru/9fa68635" TargetMode="External"/><Relationship Id="rId197" Type="http://schemas.openxmlformats.org/officeDocument/2006/relationships/hyperlink" Target="https://m.edsoo.ru/acbce296" TargetMode="External"/><Relationship Id="rId201" Type="http://schemas.openxmlformats.org/officeDocument/2006/relationships/hyperlink" Target="https://m.edsoo.ru/0d0b4fa4" TargetMode="External"/><Relationship Id="rId222" Type="http://schemas.openxmlformats.org/officeDocument/2006/relationships/hyperlink" Target="https://m.edsoo.ru/77fbf6d2" TargetMode="External"/><Relationship Id="rId243" Type="http://schemas.openxmlformats.org/officeDocument/2006/relationships/hyperlink" Target="https://m.edsoo.ru/7cd5948e" TargetMode="External"/><Relationship Id="rId264" Type="http://schemas.openxmlformats.org/officeDocument/2006/relationships/hyperlink" Target="http://www.ekniga.ru" TargetMode="External"/><Relationship Id="rId17" Type="http://schemas.openxmlformats.org/officeDocument/2006/relationships/hyperlink" Target="https://m.edsoo.ru/e20b36e4" TargetMode="External"/><Relationship Id="rId38" Type="http://schemas.openxmlformats.org/officeDocument/2006/relationships/hyperlink" Target="https://m.edsoo.ru/f6a65a91" TargetMode="External"/><Relationship Id="rId59" Type="http://schemas.openxmlformats.org/officeDocument/2006/relationships/hyperlink" Target="https://m.edsoo.ru/52a8f226" TargetMode="External"/><Relationship Id="rId103" Type="http://schemas.openxmlformats.org/officeDocument/2006/relationships/hyperlink" Target="https://m.edsoo.ru/f8f251b2" TargetMode="External"/><Relationship Id="rId124" Type="http://schemas.openxmlformats.org/officeDocument/2006/relationships/hyperlink" Target="https://m.edsoo.ru/57bd5e1b" TargetMode="External"/><Relationship Id="rId70" Type="http://schemas.openxmlformats.org/officeDocument/2006/relationships/hyperlink" Target="https://m.edsoo.ru/e43e1304" TargetMode="External"/><Relationship Id="rId91" Type="http://schemas.openxmlformats.org/officeDocument/2006/relationships/hyperlink" Target="https://m.edsoo.ru/db211621" TargetMode="External"/><Relationship Id="rId145" Type="http://schemas.openxmlformats.org/officeDocument/2006/relationships/hyperlink" Target="https://m.edsoo.ru/ecfff6fe" TargetMode="External"/><Relationship Id="rId166" Type="http://schemas.openxmlformats.org/officeDocument/2006/relationships/hyperlink" Target="https://m.edsoo.ru/4e37b148" TargetMode="External"/><Relationship Id="rId187" Type="http://schemas.openxmlformats.org/officeDocument/2006/relationships/hyperlink" Target="https://m.edsoo.ru/b140f239" TargetMode="External"/><Relationship Id="rId1" Type="http://schemas.openxmlformats.org/officeDocument/2006/relationships/numbering" Target="numbering.xml"/><Relationship Id="rId212" Type="http://schemas.openxmlformats.org/officeDocument/2006/relationships/hyperlink" Target="https://m.edsoo.ru/a6067eaf" TargetMode="External"/><Relationship Id="rId233" Type="http://schemas.openxmlformats.org/officeDocument/2006/relationships/hyperlink" Target="https://m.edsoo.ru/2abbc91e" TargetMode="External"/><Relationship Id="rId254" Type="http://schemas.openxmlformats.org/officeDocument/2006/relationships/hyperlink" Target="https://m.edsoo.ru/09495f64" TargetMode="External"/><Relationship Id="rId28" Type="http://schemas.openxmlformats.org/officeDocument/2006/relationships/hyperlink" Target="https://m.edsoo.ru/f6a65a91" TargetMode="External"/><Relationship Id="rId49" Type="http://schemas.openxmlformats.org/officeDocument/2006/relationships/hyperlink" Target="https://m.edsoo.ru/f6a65a91" TargetMode="External"/><Relationship Id="rId114" Type="http://schemas.openxmlformats.org/officeDocument/2006/relationships/hyperlink" Target="https://m.edsoo.ru/927c5948" TargetMode="External"/><Relationship Id="rId275" Type="http://schemas.openxmlformats.org/officeDocument/2006/relationships/hyperlink" Target="http://www.poezia.ru" TargetMode="External"/><Relationship Id="rId60" Type="http://schemas.openxmlformats.org/officeDocument/2006/relationships/hyperlink" Target="https://m.edsoo.ru/d505742d" TargetMode="External"/><Relationship Id="rId81" Type="http://schemas.openxmlformats.org/officeDocument/2006/relationships/hyperlink" Target="https://m.edsoo.ru/4d9c87fd" TargetMode="External"/><Relationship Id="rId135" Type="http://schemas.openxmlformats.org/officeDocument/2006/relationships/hyperlink" Target="https://m.edsoo.ru/6dbc8739" TargetMode="External"/><Relationship Id="rId156" Type="http://schemas.openxmlformats.org/officeDocument/2006/relationships/hyperlink" Target="https://m.edsoo.ru/acd14599" TargetMode="External"/><Relationship Id="rId177" Type="http://schemas.openxmlformats.org/officeDocument/2006/relationships/hyperlink" Target="https://m.edsoo.ru/ddf54ef6" TargetMode="External"/><Relationship Id="rId198" Type="http://schemas.openxmlformats.org/officeDocument/2006/relationships/hyperlink" Target="https://m.edsoo.ru/6a93e6c2"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85</Pages>
  <Words>19873</Words>
  <Characters>113277</Characters>
  <Application>Microsoft Office Word</Application>
  <DocSecurity>0</DocSecurity>
  <Lines>943</Lines>
  <Paragraphs>265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Я</cp:lastModifiedBy>
  <cp:revision>2</cp:revision>
  <dcterms:created xsi:type="dcterms:W3CDTF">2025-09-29T11:47:00Z</dcterms:created>
  <dcterms:modified xsi:type="dcterms:W3CDTF">2025-09-29T11:47:00Z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1049-12.2.0.22549</vt:lpwstr>
  </property>
  <property fmtid="{D5CDD505-2E9C-101B-9397-08002B2CF9AE}" pid="3" name="ICV">
    <vt:lpwstr>2FAFEFD2D9FC47048B1819B32654E340_13</vt:lpwstr>
  </property>
</Properties>
</file>